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AA2" w:rsidRPr="00F138A3" w:rsidRDefault="00D92579" w:rsidP="00F138A3">
      <w:pPr>
        <w:spacing w:line="360" w:lineRule="auto"/>
        <w:jc w:val="center"/>
        <w:rPr>
          <w:rFonts w:asciiTheme="minorEastAsia" w:eastAsiaTheme="minorEastAsia" w:hAnsiTheme="minorEastAsia"/>
          <w:b/>
          <w:color w:val="000000" w:themeColor="text1"/>
          <w:sz w:val="24"/>
        </w:rPr>
      </w:pPr>
      <w:r w:rsidRPr="003F4ADC">
        <w:rPr>
          <w:rFonts w:ascii="宋体" w:hAnsi="宋体" w:hint="eastAsia"/>
          <w:b/>
          <w:sz w:val="28"/>
          <w:szCs w:val="28"/>
        </w:rPr>
        <w:t xml:space="preserve">    </w:t>
      </w:r>
      <w:bookmarkStart w:id="0" w:name="_Toc217446094"/>
      <w:r w:rsidR="00117AA2">
        <w:rPr>
          <w:rFonts w:asciiTheme="minorEastAsia" w:eastAsiaTheme="minorEastAsia" w:hAnsiTheme="minorEastAsia" w:hint="eastAsia"/>
          <w:b/>
          <w:color w:val="000000" w:themeColor="text1"/>
          <w:sz w:val="24"/>
        </w:rPr>
        <w:t>第四章  采购项目技术、服务、采购合同内容条款及其他商务要求</w:t>
      </w:r>
    </w:p>
    <w:p w:rsidR="00BA68E6" w:rsidRPr="00117AA2" w:rsidRDefault="00D22BBB" w:rsidP="00117AA2">
      <w:pPr>
        <w:widowControl/>
        <w:jc w:val="left"/>
        <w:rPr>
          <w:rFonts w:asciiTheme="minorEastAsia" w:eastAsiaTheme="minorEastAsia" w:hAnsiTheme="minorEastAsia"/>
          <w:b/>
          <w:color w:val="000000" w:themeColor="text1"/>
          <w:sz w:val="24"/>
        </w:rPr>
      </w:pPr>
      <w:r w:rsidRPr="003F4ADC">
        <w:rPr>
          <w:rFonts w:ascii="宋体" w:hAnsi="宋体" w:hint="eastAsia"/>
          <w:b/>
          <w:szCs w:val="21"/>
        </w:rPr>
        <w:t>一</w:t>
      </w:r>
      <w:r w:rsidR="00BA68E6" w:rsidRPr="003F4ADC">
        <w:rPr>
          <w:rFonts w:ascii="宋体" w:hAnsi="宋体" w:hint="eastAsia"/>
          <w:b/>
          <w:szCs w:val="21"/>
        </w:rPr>
        <w:t>、</w:t>
      </w:r>
      <w:r w:rsidR="00BA68E6" w:rsidRPr="003F4ADC">
        <w:rPr>
          <w:rFonts w:ascii="宋体" w:hAnsi="宋体" w:hint="eastAsia"/>
          <w:b/>
          <w:bCs/>
          <w:szCs w:val="21"/>
        </w:rPr>
        <w:t>项目</w:t>
      </w:r>
      <w:r w:rsidR="00BA68E6" w:rsidRPr="003F4ADC">
        <w:rPr>
          <w:rFonts w:ascii="宋体" w:hAnsi="宋体" w:hint="eastAsia"/>
          <w:b/>
          <w:szCs w:val="21"/>
        </w:rPr>
        <w:t>概况</w:t>
      </w:r>
      <w:r w:rsidR="00BA68E6" w:rsidRPr="003F4ADC">
        <w:rPr>
          <w:rFonts w:ascii="宋体" w:hAnsi="宋体" w:hint="eastAsia"/>
          <w:b/>
          <w:bCs/>
          <w:szCs w:val="21"/>
        </w:rPr>
        <w:t>：</w:t>
      </w:r>
    </w:p>
    <w:p w:rsidR="003B7EED" w:rsidRDefault="003B7EED" w:rsidP="003B7EED">
      <w:pPr>
        <w:spacing w:line="360" w:lineRule="auto"/>
        <w:ind w:firstLineChars="200" w:firstLine="420"/>
        <w:rPr>
          <w:rFonts w:ascii="宋体" w:hAnsi="宋体" w:cs="宋体"/>
        </w:rPr>
      </w:pPr>
      <w:r>
        <w:rPr>
          <w:rFonts w:ascii="宋体" w:hAnsi="宋体" w:cs="宋体" w:hint="eastAsia"/>
        </w:rPr>
        <w:t>为创造一个安全、舒适、文明、和谐的学习环境，成都市</w:t>
      </w:r>
      <w:r>
        <w:rPr>
          <w:rFonts w:ascii="宋体" w:hAnsi="宋体" w:hint="eastAsia"/>
          <w:color w:val="000000"/>
          <w:szCs w:val="21"/>
        </w:rPr>
        <w:t>蓉城小学</w:t>
      </w:r>
      <w:r>
        <w:rPr>
          <w:rFonts w:ascii="宋体" w:hAnsi="宋体" w:cs="宋体" w:hint="eastAsia"/>
        </w:rPr>
        <w:t>拟</w:t>
      </w:r>
      <w:r w:rsidR="001074D3">
        <w:rPr>
          <w:rFonts w:ascii="宋体" w:hAnsi="宋体" w:cs="宋体" w:hint="eastAsia"/>
        </w:rPr>
        <w:t>对</w:t>
      </w:r>
      <w:r w:rsidR="001074D3">
        <w:rPr>
          <w:rFonts w:ascii="宋体" w:hAnsi="宋体" w:hint="eastAsia"/>
          <w:color w:val="000000"/>
          <w:szCs w:val="21"/>
        </w:rPr>
        <w:t>芙蓉校区校园劳务服务</w:t>
      </w:r>
      <w:r>
        <w:rPr>
          <w:rFonts w:ascii="宋体" w:hAnsi="宋体" w:hint="eastAsia"/>
          <w:color w:val="000000"/>
          <w:szCs w:val="21"/>
        </w:rPr>
        <w:t>进行</w:t>
      </w:r>
      <w:r w:rsidR="001074D3">
        <w:rPr>
          <w:rFonts w:ascii="宋体" w:hAnsi="宋体" w:hint="eastAsia"/>
          <w:color w:val="000000"/>
          <w:szCs w:val="21"/>
        </w:rPr>
        <w:t>2023年度服务采购</w:t>
      </w:r>
      <w:r>
        <w:rPr>
          <w:rFonts w:ascii="宋体" w:hAnsi="宋体" w:hint="eastAsia"/>
          <w:color w:val="000000"/>
          <w:szCs w:val="21"/>
        </w:rPr>
        <w:t>。 成都市蓉城小学芙蓉校区</w:t>
      </w:r>
      <w:r w:rsidR="007D2CE6">
        <w:rPr>
          <w:rFonts w:ascii="宋体" w:hAnsi="宋体" w:hint="eastAsia"/>
          <w:color w:val="000000"/>
          <w:szCs w:val="21"/>
        </w:rPr>
        <w:t>位于</w:t>
      </w:r>
      <w:r w:rsidR="007D2CE6" w:rsidRPr="007D2CE6">
        <w:rPr>
          <w:rFonts w:ascii="宋体" w:hAnsi="宋体" w:hint="eastAsia"/>
          <w:color w:val="000000"/>
          <w:szCs w:val="21"/>
        </w:rPr>
        <w:t>成都市成华区保河街道斑竹社区大渡河路555号</w:t>
      </w:r>
      <w:r>
        <w:rPr>
          <w:rFonts w:ascii="宋体" w:hAnsi="宋体" w:hint="eastAsia"/>
          <w:color w:val="000000"/>
          <w:szCs w:val="21"/>
        </w:rPr>
        <w:t>。</w:t>
      </w:r>
    </w:p>
    <w:p w:rsidR="003B7EED" w:rsidRDefault="007D2CE6" w:rsidP="007D2CE6">
      <w:pPr>
        <w:pStyle w:val="21"/>
        <w:tabs>
          <w:tab w:val="left" w:pos="0"/>
          <w:tab w:val="left" w:pos="426"/>
          <w:tab w:val="left" w:pos="576"/>
          <w:tab w:val="left" w:pos="786"/>
        </w:tabs>
        <w:spacing w:before="0" w:after="0"/>
        <w:rPr>
          <w:rFonts w:ascii="宋体" w:eastAsia="宋体" w:hAnsi="宋体" w:cs="宋体"/>
          <w:color w:val="000000"/>
          <w:sz w:val="24"/>
          <w:szCs w:val="24"/>
        </w:rPr>
      </w:pPr>
      <w:bookmarkStart w:id="1" w:name="_Toc58850403"/>
      <w:r>
        <w:rPr>
          <w:rFonts w:ascii="宋体" w:eastAsia="宋体" w:hAnsi="宋体" w:cs="宋体" w:hint="eastAsia"/>
          <w:color w:val="000000"/>
          <w:sz w:val="24"/>
          <w:szCs w:val="24"/>
        </w:rPr>
        <w:t>二、</w:t>
      </w:r>
      <w:r w:rsidR="003B7EED">
        <w:rPr>
          <w:rFonts w:ascii="宋体" w:eastAsia="宋体" w:hAnsi="宋体" w:cs="宋体" w:hint="eastAsia"/>
          <w:color w:val="000000"/>
          <w:sz w:val="24"/>
          <w:szCs w:val="24"/>
        </w:rPr>
        <w:t>服务内容及要求</w:t>
      </w:r>
      <w:bookmarkEnd w:id="1"/>
    </w:p>
    <w:p w:rsidR="003B7EED" w:rsidRDefault="003B7EED" w:rsidP="003B7EED">
      <w:pPr>
        <w:ind w:firstLineChars="400" w:firstLine="840"/>
      </w:pPr>
      <w:r>
        <w:rPr>
          <w:rFonts w:hint="eastAsia"/>
        </w:rPr>
        <w:t>（</w:t>
      </w:r>
      <w:r w:rsidR="007D2CE6">
        <w:rPr>
          <w:rFonts w:hint="eastAsia"/>
        </w:rPr>
        <w:t>一</w:t>
      </w:r>
      <w:r>
        <w:rPr>
          <w:rFonts w:hint="eastAsia"/>
        </w:rPr>
        <w:t>）</w:t>
      </w:r>
      <w:r>
        <w:rPr>
          <w:rFonts w:ascii="宋体" w:hAnsi="宋体" w:cs="宋体" w:hint="eastAsia"/>
          <w:b/>
          <w:sz w:val="24"/>
        </w:rPr>
        <w:t>人员配备需求</w:t>
      </w:r>
    </w:p>
    <w:tbl>
      <w:tblPr>
        <w:tblStyle w:val="ab"/>
        <w:tblW w:w="0" w:type="auto"/>
        <w:tblInd w:w="785" w:type="dxa"/>
        <w:tblLook w:val="04A0"/>
      </w:tblPr>
      <w:tblGrid>
        <w:gridCol w:w="1740"/>
        <w:gridCol w:w="1079"/>
        <w:gridCol w:w="1236"/>
        <w:gridCol w:w="1236"/>
        <w:gridCol w:w="1236"/>
      </w:tblGrid>
      <w:tr w:rsidR="00942B1E" w:rsidTr="003A2826">
        <w:tc>
          <w:tcPr>
            <w:tcW w:w="1740" w:type="dxa"/>
          </w:tcPr>
          <w:p w:rsidR="00942B1E" w:rsidRDefault="00942B1E" w:rsidP="007D2CE6">
            <w:pPr>
              <w:spacing w:line="600" w:lineRule="auto"/>
              <w:jc w:val="center"/>
            </w:pPr>
            <w:r>
              <w:rPr>
                <w:rFonts w:hint="eastAsia"/>
              </w:rPr>
              <w:t>年度</w:t>
            </w:r>
          </w:p>
        </w:tc>
        <w:tc>
          <w:tcPr>
            <w:tcW w:w="1079" w:type="dxa"/>
          </w:tcPr>
          <w:p w:rsidR="00942B1E" w:rsidRDefault="00942B1E" w:rsidP="001074D3">
            <w:pPr>
              <w:spacing w:line="360" w:lineRule="auto"/>
              <w:jc w:val="center"/>
            </w:pPr>
            <w:r>
              <w:rPr>
                <w:rFonts w:hint="eastAsia"/>
              </w:rPr>
              <w:t>清洁工（人）</w:t>
            </w:r>
          </w:p>
        </w:tc>
        <w:tc>
          <w:tcPr>
            <w:tcW w:w="1236" w:type="dxa"/>
          </w:tcPr>
          <w:p w:rsidR="00942B1E" w:rsidRDefault="00942B1E" w:rsidP="00C55F36">
            <w:pPr>
              <w:spacing w:line="360" w:lineRule="auto"/>
              <w:jc w:val="center"/>
            </w:pPr>
            <w:r>
              <w:rPr>
                <w:rFonts w:hint="eastAsia"/>
              </w:rPr>
              <w:t>电工</w:t>
            </w:r>
            <w:r>
              <w:rPr>
                <w:rFonts w:hint="eastAsia"/>
              </w:rPr>
              <w:t>/</w:t>
            </w:r>
            <w:r>
              <w:rPr>
                <w:rFonts w:hint="eastAsia"/>
              </w:rPr>
              <w:t>杂工</w:t>
            </w:r>
          </w:p>
          <w:p w:rsidR="00942B1E" w:rsidRDefault="00942B1E" w:rsidP="00C55F36">
            <w:pPr>
              <w:spacing w:line="360" w:lineRule="auto"/>
              <w:jc w:val="center"/>
            </w:pPr>
            <w:r>
              <w:rPr>
                <w:rFonts w:hint="eastAsia"/>
              </w:rPr>
              <w:t>（人）</w:t>
            </w:r>
          </w:p>
        </w:tc>
        <w:tc>
          <w:tcPr>
            <w:tcW w:w="1236" w:type="dxa"/>
          </w:tcPr>
          <w:p w:rsidR="00942B1E" w:rsidRDefault="003B05F0" w:rsidP="004C7EB9">
            <w:pPr>
              <w:spacing w:line="360" w:lineRule="auto"/>
              <w:jc w:val="center"/>
            </w:pPr>
            <w:r>
              <w:rPr>
                <w:rFonts w:hint="eastAsia"/>
              </w:rPr>
              <w:t>绿化人员</w:t>
            </w:r>
          </w:p>
          <w:p w:rsidR="00942B1E" w:rsidRDefault="00942B1E" w:rsidP="004C7EB9">
            <w:pPr>
              <w:spacing w:line="360" w:lineRule="auto"/>
              <w:jc w:val="center"/>
            </w:pPr>
            <w:r>
              <w:rPr>
                <w:rFonts w:hint="eastAsia"/>
              </w:rPr>
              <w:t>（人）</w:t>
            </w:r>
          </w:p>
        </w:tc>
        <w:tc>
          <w:tcPr>
            <w:tcW w:w="1236" w:type="dxa"/>
          </w:tcPr>
          <w:p w:rsidR="00942B1E" w:rsidRDefault="00942B1E" w:rsidP="001074D3">
            <w:pPr>
              <w:spacing w:line="360" w:lineRule="auto"/>
              <w:jc w:val="center"/>
            </w:pPr>
            <w:r>
              <w:rPr>
                <w:rFonts w:hint="eastAsia"/>
              </w:rPr>
              <w:t>合计</w:t>
            </w:r>
          </w:p>
          <w:p w:rsidR="00942B1E" w:rsidRDefault="00942B1E" w:rsidP="001074D3">
            <w:pPr>
              <w:spacing w:line="360" w:lineRule="auto"/>
              <w:jc w:val="center"/>
            </w:pPr>
            <w:r>
              <w:rPr>
                <w:rFonts w:hint="eastAsia"/>
              </w:rPr>
              <w:t>（人）</w:t>
            </w:r>
          </w:p>
        </w:tc>
      </w:tr>
      <w:tr w:rsidR="00942B1E" w:rsidTr="003A2826">
        <w:trPr>
          <w:trHeight w:val="752"/>
        </w:trPr>
        <w:tc>
          <w:tcPr>
            <w:tcW w:w="1740" w:type="dxa"/>
          </w:tcPr>
          <w:p w:rsidR="00942B1E" w:rsidRDefault="00942B1E" w:rsidP="007D2CE6">
            <w:pPr>
              <w:spacing w:line="600" w:lineRule="auto"/>
              <w:jc w:val="center"/>
            </w:pPr>
            <w:r>
              <w:rPr>
                <w:rFonts w:hint="eastAsia"/>
              </w:rPr>
              <w:t>2023</w:t>
            </w:r>
            <w:r>
              <w:rPr>
                <w:rFonts w:hint="eastAsia"/>
              </w:rPr>
              <w:t>年</w:t>
            </w:r>
          </w:p>
        </w:tc>
        <w:tc>
          <w:tcPr>
            <w:tcW w:w="1079" w:type="dxa"/>
          </w:tcPr>
          <w:p w:rsidR="00942B1E" w:rsidRDefault="00942B1E" w:rsidP="007D2CE6">
            <w:pPr>
              <w:spacing w:line="600" w:lineRule="auto"/>
              <w:jc w:val="center"/>
            </w:pPr>
            <w:r>
              <w:rPr>
                <w:rFonts w:hint="eastAsia"/>
              </w:rPr>
              <w:t>4</w:t>
            </w:r>
          </w:p>
        </w:tc>
        <w:tc>
          <w:tcPr>
            <w:tcW w:w="1236" w:type="dxa"/>
          </w:tcPr>
          <w:p w:rsidR="00942B1E" w:rsidRDefault="00942B1E" w:rsidP="00C55F36">
            <w:pPr>
              <w:spacing w:line="600" w:lineRule="auto"/>
              <w:jc w:val="center"/>
            </w:pPr>
            <w:r>
              <w:rPr>
                <w:rFonts w:hint="eastAsia"/>
              </w:rPr>
              <w:t>1</w:t>
            </w:r>
          </w:p>
        </w:tc>
        <w:tc>
          <w:tcPr>
            <w:tcW w:w="1236" w:type="dxa"/>
          </w:tcPr>
          <w:p w:rsidR="00942B1E" w:rsidRDefault="00942B1E" w:rsidP="004C7EB9">
            <w:pPr>
              <w:spacing w:line="600" w:lineRule="auto"/>
              <w:jc w:val="center"/>
            </w:pPr>
            <w:r>
              <w:rPr>
                <w:rFonts w:hint="eastAsia"/>
              </w:rPr>
              <w:t>1</w:t>
            </w:r>
          </w:p>
        </w:tc>
        <w:tc>
          <w:tcPr>
            <w:tcW w:w="1236" w:type="dxa"/>
          </w:tcPr>
          <w:p w:rsidR="00942B1E" w:rsidRDefault="00942B1E" w:rsidP="007D2CE6">
            <w:pPr>
              <w:spacing w:line="600" w:lineRule="auto"/>
              <w:jc w:val="center"/>
            </w:pPr>
            <w:r>
              <w:rPr>
                <w:rFonts w:hint="eastAsia"/>
              </w:rPr>
              <w:t>6</w:t>
            </w:r>
          </w:p>
        </w:tc>
      </w:tr>
    </w:tbl>
    <w:p w:rsidR="003B7EED" w:rsidRDefault="003B7EED" w:rsidP="003B7EED"/>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1、清洁人员</w:t>
      </w:r>
      <w:r w:rsidR="00F3327E">
        <w:rPr>
          <w:rFonts w:ascii="宋体" w:hAnsi="宋体" w:cs="宋体" w:hint="eastAsia"/>
          <w:sz w:val="24"/>
        </w:rPr>
        <w:t>、</w:t>
      </w:r>
      <w:r w:rsidR="003B05F0">
        <w:rPr>
          <w:rFonts w:ascii="宋体" w:hAnsi="宋体" w:cs="宋体" w:hint="eastAsia"/>
          <w:sz w:val="24"/>
        </w:rPr>
        <w:t>绿化人员</w:t>
      </w:r>
      <w:r>
        <w:rPr>
          <w:rFonts w:ascii="宋体" w:hAnsi="宋体" w:cs="宋体" w:hint="eastAsia"/>
          <w:sz w:val="24"/>
        </w:rPr>
        <w:t>具体要求：</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（1）无传染病、精神病,人员上岗时持当地疾控中心出具的《健康证》，提供承诺函。人员到岗时相关证件原件交采购人查验并上交复印件，若未提供采购人有权解除采购合同。</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（2）遵纪守法品行端正，无不良嗜好；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（3）年龄在18-50 周岁，五官端正，无不良习惯，有较强的沟通能力，责任心强。</w:t>
      </w:r>
    </w:p>
    <w:p w:rsidR="003B7EED" w:rsidRDefault="003B7EED" w:rsidP="001074D3">
      <w:pPr>
        <w:spacing w:line="360" w:lineRule="auto"/>
        <w:ind w:firstLineChars="200" w:firstLine="480"/>
        <w:rPr>
          <w:rFonts w:ascii="宋体" w:hAnsi="宋体" w:cs="宋体"/>
          <w:sz w:val="24"/>
        </w:rPr>
      </w:pPr>
      <w:r>
        <w:rPr>
          <w:rFonts w:ascii="宋体" w:hAnsi="宋体" w:cs="宋体" w:hint="eastAsia"/>
          <w:sz w:val="24"/>
        </w:rPr>
        <w:t xml:space="preserve">2、电工/杂工。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（1）无传染病、精神病，25-50岁之间，有两年以上相关工作经验，身体强健，无不良嗜好，有较强的沟通能力，责任心强。</w:t>
      </w:r>
      <w:r w:rsidRPr="007A3F0F">
        <w:rPr>
          <w:rFonts w:ascii="宋体" w:hAnsi="宋体" w:cs="宋体" w:hint="eastAsia"/>
          <w:b/>
          <w:sz w:val="24"/>
        </w:rPr>
        <w:t>人员上岗时持当地疾控中心出具的《健康证》和国家安全生产监督管理总局监制的《特种作业操作证》电工作业类别，提供承诺函。</w:t>
      </w:r>
      <w:r>
        <w:rPr>
          <w:rFonts w:ascii="宋体" w:hAnsi="宋体" w:cs="宋体" w:hint="eastAsia"/>
          <w:sz w:val="24"/>
        </w:rPr>
        <w:t>人员到岗时相关证件原件交采购人查验并上交复印件，若未提供采购人有权解除采购合同。</w:t>
      </w:r>
    </w:p>
    <w:p w:rsidR="003B7EED" w:rsidRPr="0075778D" w:rsidRDefault="003B7EED" w:rsidP="003B7EED">
      <w:pPr>
        <w:spacing w:line="360" w:lineRule="auto"/>
        <w:ind w:firstLineChars="200" w:firstLine="482"/>
        <w:rPr>
          <w:rFonts w:ascii="宋体" w:hAnsi="宋体" w:cs="宋体"/>
          <w:b/>
          <w:color w:val="FF0000"/>
          <w:sz w:val="24"/>
        </w:rPr>
      </w:pPr>
      <w:r w:rsidRPr="0075778D">
        <w:rPr>
          <w:rFonts w:ascii="宋体" w:hAnsi="宋体" w:cs="宋体" w:hint="eastAsia"/>
          <w:b/>
          <w:color w:val="FF0000"/>
          <w:sz w:val="24"/>
        </w:rPr>
        <w:t>（</w:t>
      </w:r>
      <w:r w:rsidR="007D2CE6" w:rsidRPr="0075778D">
        <w:rPr>
          <w:rFonts w:ascii="宋体" w:hAnsi="宋体" w:cs="宋体" w:hint="eastAsia"/>
          <w:b/>
          <w:color w:val="FF0000"/>
          <w:sz w:val="24"/>
        </w:rPr>
        <w:t>二</w:t>
      </w:r>
      <w:r w:rsidRPr="0075778D">
        <w:rPr>
          <w:rFonts w:ascii="宋体" w:hAnsi="宋体" w:cs="宋体" w:hint="eastAsia"/>
          <w:b/>
          <w:color w:val="FF0000"/>
          <w:sz w:val="24"/>
        </w:rPr>
        <w:t>）、</w:t>
      </w:r>
      <w:r w:rsidR="007D2CE6" w:rsidRPr="0075778D">
        <w:rPr>
          <w:rFonts w:ascii="宋体" w:hAnsi="宋体" w:cs="宋体" w:hint="eastAsia"/>
          <w:b/>
          <w:color w:val="FF0000"/>
          <w:sz w:val="24"/>
        </w:rPr>
        <w:t>技术、</w:t>
      </w:r>
      <w:r w:rsidRPr="0075778D">
        <w:rPr>
          <w:rFonts w:ascii="宋体" w:hAnsi="宋体" w:cs="宋体" w:hint="eastAsia"/>
          <w:b/>
          <w:color w:val="FF0000"/>
          <w:sz w:val="24"/>
        </w:rPr>
        <w:t>服务要求</w:t>
      </w:r>
    </w:p>
    <w:p w:rsidR="003B7EED" w:rsidRDefault="00BA6464" w:rsidP="003B7EED">
      <w:pPr>
        <w:spacing w:line="360" w:lineRule="auto"/>
        <w:ind w:firstLineChars="200" w:firstLine="482"/>
        <w:rPr>
          <w:rFonts w:ascii="宋体" w:hAnsi="宋体" w:cs="宋体"/>
          <w:sz w:val="24"/>
        </w:rPr>
      </w:pPr>
      <w:bookmarkStart w:id="2" w:name="_Toc58850404"/>
      <w:r>
        <w:rPr>
          <w:rFonts w:ascii="宋体" w:hAnsi="宋体" w:cs="宋体" w:hint="eastAsia"/>
          <w:b/>
          <w:bCs/>
          <w:sz w:val="24"/>
        </w:rPr>
        <w:t>1、</w:t>
      </w:r>
      <w:r w:rsidR="003B7EED">
        <w:rPr>
          <w:rFonts w:ascii="宋体" w:hAnsi="宋体" w:cs="宋体" w:hint="eastAsia"/>
          <w:b/>
          <w:bCs/>
          <w:sz w:val="24"/>
        </w:rPr>
        <w:t>保洁工作内容及要求</w:t>
      </w:r>
      <w:r w:rsidR="003B7EED">
        <w:rPr>
          <w:rFonts w:ascii="宋体" w:hAnsi="宋体" w:cs="宋体" w:hint="eastAsia"/>
          <w:sz w:val="24"/>
        </w:rPr>
        <w:t>：</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1.1</w:t>
      </w:r>
      <w:r w:rsidR="003B7EED">
        <w:rPr>
          <w:rFonts w:ascii="宋体" w:hAnsi="宋体" w:cs="宋体" w:hint="eastAsia"/>
          <w:sz w:val="24"/>
        </w:rPr>
        <w:t xml:space="preserve">、环境卫生管理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（1）日常保洁内容及保洁服务范围：大厅、各班级教室、办公区域、操场、一切公共区域。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（2）保洁服务具体内容：卫生间异味清除，地面保洁，洁具、洗手台等保洁，</w:t>
      </w:r>
      <w:r>
        <w:rPr>
          <w:rFonts w:ascii="宋体" w:hAnsi="宋体" w:cs="宋体" w:hint="eastAsia"/>
          <w:sz w:val="24"/>
        </w:rPr>
        <w:lastRenderedPageBreak/>
        <w:t>洗手台镜面玻璃保洁，桌子、椅子等保洁，卫生间大小便器及卫生间隔板，开关、面板等保洁，贴脚线保洁，地置饰品保洁，楼梯及扶手保洁，垃圾箱等保洁（垃圾箱限表面），垃圾袋更换及垃圾回收，路面保洁，垃圾房及周边卫生保洁。</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（3）工作时间：每天 7：00-12：00，14：00-17:00 保洁人员进行学校全校保洁（具体根据学校时间进行相应调整）；国家法定假日、周六、周日必须安排保洁人员，实行轮流值班；寒、暑假根据学校具体安排要求完成除保洁工作外的其他临时性工作（如：电教设备的搬运、教室整理等）。放假期间按照学校安排进行相应值班工作。每个寒、暑假期间（学校开学前一周左右）成交供应商根据学校具体要求安排相关人员进行一次彻底的保洁。</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（4）每日对教室、会议室、办公室、人行道、停车场、运动场等进行保洁。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（5）每日将日常保洁完成后，安排保洁人员对保洁范围内的区域进行随时随地跟踪保洁。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（6）学校有重大活动或接到学校将有相关单位检查时，积极配合并对重点区域进行专人保洁。</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（7）每天清理打扫垃圾房及周边卫生，每天安排垃圾车转运垃圾。 </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1.</w:t>
      </w:r>
      <w:r w:rsidR="003B7EED">
        <w:rPr>
          <w:rFonts w:ascii="宋体" w:hAnsi="宋体" w:cs="宋体" w:hint="eastAsia"/>
          <w:sz w:val="24"/>
        </w:rPr>
        <w:t xml:space="preserve">2、服务要求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（1）负责学校指定范围内大楼的室内、室外清洁卫生。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（2）及时收集生活垃圾，并送到学校内指定地点。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（3）按时巡视，每层从屋顶到墙壁到地板要做到干净、整洁，无蜘蛛丝，无纸屑、痰迹；卫生间要清洁、干燥、无异味。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（4）做好环境保洁区域内的所有地面的养护。 </w:t>
      </w:r>
    </w:p>
    <w:p w:rsidR="006A207F" w:rsidRDefault="003B7EED" w:rsidP="003B7EED">
      <w:pPr>
        <w:spacing w:line="360" w:lineRule="auto"/>
        <w:ind w:firstLineChars="200" w:firstLine="480"/>
        <w:rPr>
          <w:rFonts w:ascii="宋体" w:hAnsi="宋体" w:cs="宋体"/>
          <w:sz w:val="24"/>
        </w:rPr>
      </w:pPr>
      <w:r>
        <w:rPr>
          <w:rFonts w:ascii="宋体" w:hAnsi="宋体" w:cs="宋体" w:hint="eastAsia"/>
          <w:sz w:val="24"/>
        </w:rPr>
        <w:t>（5）</w:t>
      </w:r>
      <w:r w:rsidR="006A207F">
        <w:rPr>
          <w:rFonts w:ascii="宋体" w:hAnsi="宋体" w:cs="宋体" w:hint="eastAsia"/>
          <w:sz w:val="24"/>
        </w:rPr>
        <w:t>成交供应商提供保洁用的清洁剂、洗涤剂、消毒剂和地面保护材料，这些消耗品必须是通过国家卫生部审批准予使用，并且要求提供优质的产品。</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（6）</w:t>
      </w:r>
      <w:r w:rsidR="006A207F">
        <w:rPr>
          <w:rFonts w:ascii="宋体" w:hAnsi="宋体" w:cs="宋体" w:hint="eastAsia"/>
          <w:sz w:val="24"/>
        </w:rPr>
        <w:t>要求对环境保洁进行科学的划分，并且强调计划性。</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（7）</w:t>
      </w:r>
      <w:r w:rsidR="006A207F">
        <w:rPr>
          <w:rFonts w:ascii="宋体" w:hAnsi="宋体" w:cs="宋体" w:hint="eastAsia"/>
          <w:sz w:val="24"/>
        </w:rPr>
        <w:t xml:space="preserve">每天及时清理垃圾房及周边卫生，并每天及时转运垃圾。 </w:t>
      </w:r>
      <w:r>
        <w:rPr>
          <w:rFonts w:ascii="宋体" w:hAnsi="宋体" w:cs="宋体" w:hint="eastAsia"/>
          <w:sz w:val="24"/>
        </w:rPr>
        <w:t xml:space="preserve">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（8）</w:t>
      </w:r>
      <w:r w:rsidR="006A207F">
        <w:rPr>
          <w:rFonts w:ascii="宋体" w:hAnsi="宋体" w:cs="宋体" w:hint="eastAsia"/>
          <w:sz w:val="24"/>
        </w:rPr>
        <w:t>成交供应商必须配置项目相关人员的装备（包括对讲机及维修费用等）及其保洁设备和工具。</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（9）</w:t>
      </w:r>
      <w:r w:rsidR="006A207F">
        <w:rPr>
          <w:rFonts w:ascii="宋体" w:hAnsi="宋体" w:cs="宋体" w:hint="eastAsia"/>
          <w:sz w:val="24"/>
        </w:rPr>
        <w:t>成交供应商负责所有有关环境保洁所需的清洁耗材和保洁工具，并承诺使用的耗材和工具都是经过卫生监管部门检验质量合格的产品）。</w:t>
      </w:r>
      <w:r>
        <w:rPr>
          <w:rFonts w:ascii="宋体" w:hAnsi="宋体" w:cs="宋体" w:hint="eastAsia"/>
          <w:sz w:val="24"/>
        </w:rPr>
        <w:t xml:space="preserve"> </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1.</w:t>
      </w:r>
      <w:r w:rsidR="003B7EED">
        <w:rPr>
          <w:rFonts w:ascii="宋体" w:hAnsi="宋体" w:cs="宋体" w:hint="eastAsia"/>
          <w:sz w:val="24"/>
        </w:rPr>
        <w:t>3、</w:t>
      </w:r>
      <w:r w:rsidR="003743B0">
        <w:rPr>
          <w:rFonts w:ascii="宋体" w:hAnsi="宋体" w:cs="宋体" w:hint="eastAsia"/>
          <w:sz w:val="24"/>
        </w:rPr>
        <w:t>工作</w:t>
      </w:r>
      <w:r w:rsidR="007A3F0F">
        <w:rPr>
          <w:rFonts w:ascii="宋体" w:hAnsi="宋体" w:cs="宋体" w:hint="eastAsia"/>
          <w:sz w:val="24"/>
        </w:rPr>
        <w:t>要求</w:t>
      </w:r>
      <w:r w:rsidR="003B7EED">
        <w:rPr>
          <w:rFonts w:ascii="宋体" w:hAnsi="宋体" w:cs="宋体" w:hint="eastAsia"/>
          <w:sz w:val="24"/>
        </w:rPr>
        <w:t xml:space="preserve">：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lastRenderedPageBreak/>
        <w:t xml:space="preserve">（1）地面保洁：眼观无明显污垢。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（2）洁具、洗手台等保洁：手摸无灰尘、眼观无明显污渍。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（3）洗手台镜面玻璃保洁：手摸无灰尘、眼观无明显污渍。</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（4）卫生间大小便器及卫生间隔板：便器眼观无明显污渍、隔板等手摸无明显灰尘。</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（5）开关、面板等保洁：手摸无灰尘、眼观无明显污渍。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（6）贴脚线保洁：眼观无明显灰尘和污渍。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（7）地置饰品保洁：手摸无明显灰尘，眼观无明显污渍。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（8）楼梯及扶手保洁：楼梯眼观无灰尘和明显污渍，扶手手摸无灰尘。</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（9）消防栓箱、配电箱保洁：手摸无灰尘。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（10）花盆保洁：眼观无明显污渍、手摸无明显灰尘。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（11）垃圾箱等保洁（垃圾箱限表面）：眼观无明显污渍、手摸无明显灰尘。</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（12）垃圾袋更换及垃圾回收：垃圾不超过三分之二容量。</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（13）路面保洁：眼观无明显灰尘和垃圾。</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（14）绿化带保洁：无明显垃圾。</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（15）垃圾房：垃圾桶入垃圾房整齐摆放，每天清理打扫垃圾房及周边卫生，每天安排垃圾车转运垃圾。 </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1.</w:t>
      </w:r>
      <w:r w:rsidR="003B7EED">
        <w:rPr>
          <w:rFonts w:ascii="宋体" w:hAnsi="宋体" w:cs="宋体" w:hint="eastAsia"/>
          <w:sz w:val="24"/>
        </w:rPr>
        <w:t>4、对突发性事件的应急处理。成交供应商对学校内发生的一般突发性事件必须考虑相应的应对措施，出台相应的处置方法。</w:t>
      </w:r>
    </w:p>
    <w:p w:rsidR="003B7EED" w:rsidRDefault="00BA6464" w:rsidP="003B7EED">
      <w:pPr>
        <w:spacing w:line="360" w:lineRule="auto"/>
        <w:ind w:firstLineChars="200" w:firstLine="482"/>
        <w:rPr>
          <w:rFonts w:ascii="宋体" w:hAnsi="宋体" w:cs="宋体"/>
          <w:sz w:val="24"/>
        </w:rPr>
      </w:pPr>
      <w:r>
        <w:rPr>
          <w:rFonts w:ascii="宋体" w:hAnsi="宋体" w:cs="宋体" w:hint="eastAsia"/>
          <w:b/>
          <w:bCs/>
          <w:sz w:val="24"/>
        </w:rPr>
        <w:t>2、</w:t>
      </w:r>
      <w:r w:rsidR="003B7EED">
        <w:rPr>
          <w:rFonts w:ascii="宋体" w:hAnsi="宋体" w:cs="宋体" w:hint="eastAsia"/>
          <w:b/>
          <w:bCs/>
          <w:sz w:val="24"/>
        </w:rPr>
        <w:t>电工</w:t>
      </w:r>
      <w:r w:rsidR="001074D3">
        <w:rPr>
          <w:rFonts w:ascii="宋体" w:hAnsi="宋体" w:cs="宋体" w:hint="eastAsia"/>
          <w:b/>
          <w:bCs/>
          <w:sz w:val="24"/>
        </w:rPr>
        <w:t>/杂工</w:t>
      </w:r>
      <w:r w:rsidR="003B7EED">
        <w:rPr>
          <w:rFonts w:ascii="宋体" w:hAnsi="宋体" w:cs="宋体" w:hint="eastAsia"/>
          <w:b/>
          <w:bCs/>
          <w:sz w:val="24"/>
        </w:rPr>
        <w:t>工作要求</w:t>
      </w:r>
      <w:r w:rsidR="003B7EED">
        <w:rPr>
          <w:rFonts w:ascii="宋体" w:hAnsi="宋体" w:cs="宋体" w:hint="eastAsia"/>
          <w:sz w:val="24"/>
        </w:rPr>
        <w:t>：</w:t>
      </w:r>
    </w:p>
    <w:p w:rsidR="003B7EED" w:rsidRDefault="00BA6464" w:rsidP="00BA6464">
      <w:pPr>
        <w:spacing w:line="360" w:lineRule="auto"/>
        <w:ind w:firstLineChars="200" w:firstLine="480"/>
        <w:rPr>
          <w:rFonts w:ascii="宋体" w:hAnsi="宋体" w:cs="宋体"/>
          <w:sz w:val="24"/>
        </w:rPr>
      </w:pPr>
      <w:r>
        <w:rPr>
          <w:rFonts w:ascii="宋体" w:hAnsi="宋体" w:cs="宋体" w:hint="eastAsia"/>
          <w:sz w:val="24"/>
        </w:rPr>
        <w:t>2.</w:t>
      </w:r>
      <w:r w:rsidR="003B7EED">
        <w:rPr>
          <w:rFonts w:ascii="宋体" w:hAnsi="宋体" w:cs="宋体" w:hint="eastAsia"/>
          <w:sz w:val="24"/>
        </w:rPr>
        <w:t>1、负责全校水电检修及维修工作；</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2.</w:t>
      </w:r>
      <w:r w:rsidR="003B7EED">
        <w:rPr>
          <w:rFonts w:ascii="宋体" w:hAnsi="宋体" w:cs="宋体" w:hint="eastAsia"/>
          <w:sz w:val="24"/>
        </w:rPr>
        <w:t>2、每日负责巡查全校设施、设备并做好登记工作，发现问题及时处理。对发现问题无法处理需及时上报学校分管领导处登记备案；</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2.</w:t>
      </w:r>
      <w:r w:rsidR="003B7EED">
        <w:rPr>
          <w:rFonts w:ascii="宋体" w:hAnsi="宋体" w:cs="宋体" w:hint="eastAsia"/>
          <w:sz w:val="24"/>
        </w:rPr>
        <w:t>3、检修过程中发现有重大安全故障、隐患等问题，及时向学校分管领导进行汇报，并做好登记备案。</w:t>
      </w:r>
    </w:p>
    <w:p w:rsidR="003B7EED" w:rsidRDefault="00BA6464" w:rsidP="003B7EED">
      <w:pPr>
        <w:spacing w:line="360" w:lineRule="auto"/>
        <w:ind w:firstLineChars="200" w:firstLine="480"/>
        <w:rPr>
          <w:rFonts w:ascii="宋体" w:hAnsi="宋体" w:cs="宋体"/>
          <w:sz w:val="24"/>
        </w:rPr>
      </w:pPr>
      <w:r>
        <w:rPr>
          <w:rFonts w:ascii="宋体" w:hAnsi="宋体" w:cs="宋体" w:hint="eastAsia"/>
          <w:sz w:val="24"/>
        </w:rPr>
        <w:t>2.</w:t>
      </w:r>
      <w:r w:rsidR="003B7EED">
        <w:rPr>
          <w:rFonts w:ascii="宋体" w:hAnsi="宋体" w:cs="宋体" w:hint="eastAsia"/>
          <w:sz w:val="24"/>
        </w:rPr>
        <w:t>4、需根据学校实际要求配合完成其他工作任务</w:t>
      </w:r>
    </w:p>
    <w:p w:rsidR="003B05F0" w:rsidRPr="003B05F0" w:rsidRDefault="00942B1E" w:rsidP="003B05F0">
      <w:pPr>
        <w:spacing w:line="360" w:lineRule="auto"/>
        <w:ind w:firstLineChars="200" w:firstLine="482"/>
        <w:rPr>
          <w:rFonts w:ascii="宋体" w:hAnsi="宋体" w:cs="宋体"/>
          <w:b/>
          <w:bCs/>
          <w:sz w:val="24"/>
        </w:rPr>
      </w:pPr>
      <w:r w:rsidRPr="003B05F0">
        <w:rPr>
          <w:rFonts w:ascii="宋体" w:hAnsi="宋体" w:cs="宋体" w:hint="eastAsia"/>
          <w:b/>
          <w:bCs/>
          <w:sz w:val="24"/>
        </w:rPr>
        <w:t>3、</w:t>
      </w:r>
      <w:r w:rsidR="003B05F0" w:rsidRPr="003B05F0">
        <w:rPr>
          <w:rFonts w:ascii="宋体" w:hAnsi="宋体" w:cs="宋体" w:hint="eastAsia"/>
          <w:b/>
          <w:bCs/>
          <w:sz w:val="24"/>
        </w:rPr>
        <w:t>绿化人员工作内容及要求：</w:t>
      </w:r>
    </w:p>
    <w:p w:rsidR="003B05F0" w:rsidRPr="003B05F0" w:rsidRDefault="003B05F0" w:rsidP="003B05F0">
      <w:pPr>
        <w:spacing w:line="360" w:lineRule="auto"/>
        <w:ind w:firstLineChars="200" w:firstLine="480"/>
        <w:rPr>
          <w:rFonts w:ascii="宋体" w:hAnsi="宋体" w:cs="宋体"/>
          <w:sz w:val="24"/>
        </w:rPr>
      </w:pPr>
      <w:r w:rsidRPr="003B05F0">
        <w:rPr>
          <w:rFonts w:ascii="宋体" w:hAnsi="宋体" w:cs="宋体" w:hint="eastAsia"/>
          <w:sz w:val="24"/>
        </w:rPr>
        <w:t>3.1全面负责校区绿化区的日常养护，制定切实可行的养护计划和管理措施，根据季节不同，原则上要求绿化</w:t>
      </w:r>
      <w:r w:rsidR="002A63CC">
        <w:rPr>
          <w:rFonts w:ascii="宋体" w:hAnsi="宋体" w:cs="宋体" w:hint="eastAsia"/>
          <w:sz w:val="24"/>
        </w:rPr>
        <w:t>人员</w:t>
      </w:r>
      <w:r w:rsidRPr="003B05F0">
        <w:rPr>
          <w:rFonts w:ascii="宋体" w:hAnsi="宋体" w:cs="宋体" w:hint="eastAsia"/>
          <w:sz w:val="24"/>
        </w:rPr>
        <w:t>夏季至少每周到</w:t>
      </w:r>
      <w:r>
        <w:rPr>
          <w:rFonts w:ascii="宋体" w:hAnsi="宋体" w:cs="宋体" w:hint="eastAsia"/>
          <w:sz w:val="24"/>
        </w:rPr>
        <w:t>校</w:t>
      </w:r>
      <w:r w:rsidRPr="003B05F0">
        <w:rPr>
          <w:rFonts w:ascii="宋体" w:hAnsi="宋体" w:cs="宋体" w:hint="eastAsia"/>
          <w:sz w:val="24"/>
        </w:rPr>
        <w:t xml:space="preserve"> 2 次， 冬季至少每周到</w:t>
      </w:r>
      <w:r>
        <w:rPr>
          <w:rFonts w:ascii="宋体" w:hAnsi="宋体" w:cs="宋体" w:hint="eastAsia"/>
          <w:sz w:val="24"/>
        </w:rPr>
        <w:t>校</w:t>
      </w:r>
      <w:r w:rsidRPr="003B05F0">
        <w:rPr>
          <w:rFonts w:ascii="宋体" w:hAnsi="宋体" w:cs="宋体" w:hint="eastAsia"/>
          <w:sz w:val="24"/>
        </w:rPr>
        <w:t xml:space="preserve"> 1 次。适时对花木、草坪进行修剪、施肥、防治病虫害、养护和浇水，清除绿化区杂草。</w:t>
      </w:r>
    </w:p>
    <w:p w:rsidR="003B05F0" w:rsidRPr="003B05F0" w:rsidRDefault="003B05F0" w:rsidP="003B05F0">
      <w:pPr>
        <w:spacing w:line="360" w:lineRule="auto"/>
        <w:ind w:firstLineChars="200" w:firstLine="480"/>
        <w:rPr>
          <w:rFonts w:ascii="宋体" w:hAnsi="宋体" w:cs="宋体"/>
          <w:sz w:val="24"/>
        </w:rPr>
      </w:pPr>
      <w:r>
        <w:rPr>
          <w:rFonts w:ascii="宋体" w:hAnsi="宋体" w:cs="宋体" w:hint="eastAsia"/>
          <w:sz w:val="24"/>
        </w:rPr>
        <w:lastRenderedPageBreak/>
        <w:t>3.2、</w:t>
      </w:r>
      <w:r w:rsidRPr="003B05F0">
        <w:rPr>
          <w:rFonts w:ascii="宋体" w:hAnsi="宋体" w:cs="宋体" w:hint="eastAsia"/>
          <w:sz w:val="24"/>
        </w:rPr>
        <w:t>工作认真负责。保证在工作期间不出现重要植株死亡，若因工作纰漏造成的重要植株死亡情况，由</w:t>
      </w:r>
      <w:r w:rsidR="002A63CC">
        <w:rPr>
          <w:rFonts w:ascii="宋体" w:hAnsi="宋体" w:cs="宋体" w:hint="eastAsia"/>
          <w:sz w:val="24"/>
        </w:rPr>
        <w:t>成交</w:t>
      </w:r>
      <w:r w:rsidRPr="003B05F0">
        <w:rPr>
          <w:rFonts w:ascii="宋体" w:hAnsi="宋体" w:cs="宋体" w:hint="eastAsia"/>
          <w:sz w:val="24"/>
        </w:rPr>
        <w:t>供应商承担相应的损失。</w:t>
      </w:r>
    </w:p>
    <w:p w:rsidR="00942B1E" w:rsidRPr="003B05F0" w:rsidRDefault="003B05F0" w:rsidP="003B05F0">
      <w:pPr>
        <w:spacing w:line="360" w:lineRule="auto"/>
        <w:ind w:firstLineChars="200" w:firstLine="480"/>
        <w:rPr>
          <w:rFonts w:ascii="宋体" w:hAnsi="宋体" w:cs="宋体"/>
          <w:sz w:val="24"/>
        </w:rPr>
      </w:pPr>
      <w:r>
        <w:rPr>
          <w:rFonts w:ascii="宋体" w:hAnsi="宋体" w:cs="宋体" w:hint="eastAsia"/>
          <w:sz w:val="24"/>
        </w:rPr>
        <w:t>3.3</w:t>
      </w:r>
      <w:r w:rsidRPr="003B05F0">
        <w:rPr>
          <w:rFonts w:ascii="宋体" w:hAnsi="宋体" w:cs="宋体" w:hint="eastAsia"/>
          <w:sz w:val="24"/>
        </w:rPr>
        <w:t>、在维护原有绿化的基础上，对学校提供的绿化租赁花卉进行摆放，使校内空气清新自然，环境舒适怡人。具体实施由学校总务处进行安排。</w:t>
      </w:r>
    </w:p>
    <w:p w:rsidR="003B7EED" w:rsidRDefault="003B7EED" w:rsidP="003B7EED">
      <w:pPr>
        <w:spacing w:line="360" w:lineRule="auto"/>
        <w:ind w:firstLineChars="200" w:firstLine="482"/>
        <w:rPr>
          <w:rFonts w:ascii="宋体" w:hAnsi="宋体" w:cs="宋体"/>
          <w:b/>
          <w:bCs/>
          <w:sz w:val="24"/>
        </w:rPr>
      </w:pPr>
      <w:r>
        <w:rPr>
          <w:rFonts w:ascii="宋体" w:hAnsi="宋体" w:cs="宋体" w:hint="eastAsia"/>
          <w:b/>
          <w:bCs/>
          <w:sz w:val="24"/>
        </w:rPr>
        <w:t>（</w:t>
      </w:r>
      <w:r w:rsidR="00BA6464">
        <w:rPr>
          <w:rFonts w:ascii="宋体" w:hAnsi="宋体" w:cs="宋体" w:hint="eastAsia"/>
          <w:b/>
          <w:bCs/>
          <w:sz w:val="24"/>
        </w:rPr>
        <w:t>三</w:t>
      </w:r>
      <w:r>
        <w:rPr>
          <w:rFonts w:ascii="宋体" w:hAnsi="宋体" w:cs="宋体" w:hint="eastAsia"/>
          <w:b/>
          <w:bCs/>
          <w:sz w:val="24"/>
        </w:rPr>
        <w:t>）相关物资、设备、材料、生活条件提供</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1、本项目须保证足够的作业机具,自行解决后勤管理服务时所需的日常工具和劳保用品,并能根据学校的形象要求及规范,保证文明工作。</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2、公用水电（包括空调、清洁卫生、办公、生活等各类用水；消防、水泵、照明、电 梯、各类机电设备）费用由学校承担。</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3、学校将提供成交供应商管理办公用房，在服务期限内提供给成交供应商免费使用。 </w:t>
      </w:r>
    </w:p>
    <w:p w:rsidR="003B7EED" w:rsidRDefault="003B7EED" w:rsidP="003B7EED">
      <w:pPr>
        <w:spacing w:line="360" w:lineRule="auto"/>
        <w:ind w:firstLineChars="200" w:firstLine="480"/>
        <w:rPr>
          <w:rFonts w:ascii="宋体" w:hAnsi="宋体" w:cs="宋体"/>
          <w:sz w:val="24"/>
        </w:rPr>
      </w:pPr>
      <w:r>
        <w:rPr>
          <w:rFonts w:ascii="宋体" w:hAnsi="宋体" w:cs="宋体" w:hint="eastAsia"/>
          <w:sz w:val="24"/>
        </w:rPr>
        <w:t xml:space="preserve">4、为了达到良好的学校管理效果，服务人员必须按学校要求做好各时段的巡检工作并做好巡检记录；学校协调行课期间由食堂提供服务人员的就餐。餐费由供应商按照学校收费要求每月结算。 </w:t>
      </w:r>
    </w:p>
    <w:p w:rsidR="003B7EED" w:rsidRDefault="003B7EED" w:rsidP="003B7EED">
      <w:pPr>
        <w:spacing w:line="360" w:lineRule="auto"/>
        <w:ind w:firstLineChars="200" w:firstLine="480"/>
      </w:pPr>
      <w:r>
        <w:rPr>
          <w:rFonts w:ascii="宋体" w:hAnsi="宋体" w:cs="宋体" w:hint="eastAsia"/>
          <w:sz w:val="24"/>
        </w:rPr>
        <w:t>5、原则上学校不提供住宿用房，人员住宿由供应商自行统一安排。人员住宿地以区内为佳。</w:t>
      </w:r>
    </w:p>
    <w:p w:rsidR="003B7EED" w:rsidRDefault="003B7EED" w:rsidP="003B7EED">
      <w:pPr>
        <w:spacing w:line="360" w:lineRule="auto"/>
        <w:ind w:firstLineChars="200" w:firstLine="482"/>
        <w:rPr>
          <w:rFonts w:ascii="宋体" w:hAnsi="宋体" w:cs="宋体"/>
          <w:b/>
          <w:bCs/>
          <w:sz w:val="24"/>
        </w:rPr>
      </w:pPr>
      <w:r>
        <w:rPr>
          <w:rFonts w:ascii="宋体" w:hAnsi="宋体" w:cs="宋体" w:hint="eastAsia"/>
          <w:b/>
          <w:bCs/>
          <w:sz w:val="24"/>
        </w:rPr>
        <w:t>三、商务要求</w:t>
      </w:r>
      <w:bookmarkEnd w:id="2"/>
    </w:p>
    <w:p w:rsidR="003B7EED" w:rsidRDefault="003B7EED" w:rsidP="003B7EED">
      <w:pPr>
        <w:spacing w:line="360" w:lineRule="auto"/>
        <w:ind w:firstLineChars="200" w:firstLine="482"/>
        <w:rPr>
          <w:rFonts w:ascii="宋体" w:hAnsi="宋体" w:cs="宋体"/>
          <w:sz w:val="24"/>
        </w:rPr>
      </w:pPr>
      <w:r>
        <w:rPr>
          <w:rFonts w:ascii="宋体" w:hAnsi="宋体" w:cs="宋体" w:hint="eastAsia"/>
          <w:b/>
          <w:sz w:val="24"/>
        </w:rPr>
        <w:t>1、服务地点：</w:t>
      </w:r>
      <w:r>
        <w:rPr>
          <w:rFonts w:ascii="宋体" w:hAnsi="宋体" w:cs="宋体" w:hint="eastAsia"/>
          <w:sz w:val="24"/>
        </w:rPr>
        <w:t xml:space="preserve">成都市蓉城小学芙蓉校区。 </w:t>
      </w:r>
    </w:p>
    <w:p w:rsidR="003B7EED" w:rsidRDefault="003B7EED" w:rsidP="003B7EED">
      <w:pPr>
        <w:spacing w:line="360" w:lineRule="auto"/>
        <w:ind w:firstLineChars="200" w:firstLine="482"/>
        <w:rPr>
          <w:rFonts w:ascii="宋体" w:hAnsi="宋体" w:cs="宋体"/>
          <w:sz w:val="24"/>
        </w:rPr>
      </w:pPr>
      <w:r>
        <w:rPr>
          <w:rFonts w:ascii="宋体" w:hAnsi="宋体" w:cs="宋体" w:hint="eastAsia"/>
          <w:b/>
          <w:sz w:val="24"/>
        </w:rPr>
        <w:t>2、服务期限：</w:t>
      </w:r>
      <w:r w:rsidR="001074D3">
        <w:rPr>
          <w:rFonts w:ascii="宋体" w:hAnsi="宋体" w:cs="宋体" w:hint="eastAsia"/>
          <w:sz w:val="24"/>
        </w:rPr>
        <w:t>一年</w:t>
      </w:r>
      <w:r>
        <w:rPr>
          <w:rFonts w:ascii="宋体" w:hAnsi="宋体" w:cs="宋体" w:hint="eastAsia"/>
          <w:sz w:val="24"/>
        </w:rPr>
        <w:t>。</w:t>
      </w:r>
    </w:p>
    <w:p w:rsidR="003B7EED" w:rsidRDefault="003B7EED" w:rsidP="003B7EED">
      <w:pPr>
        <w:spacing w:line="360" w:lineRule="auto"/>
        <w:ind w:firstLineChars="200" w:firstLine="482"/>
        <w:rPr>
          <w:rFonts w:ascii="宋体" w:hAnsi="宋体" w:cs="宋体"/>
          <w:b/>
          <w:sz w:val="24"/>
        </w:rPr>
      </w:pPr>
      <w:r>
        <w:rPr>
          <w:rFonts w:ascii="宋体" w:hAnsi="宋体" w:cs="宋体" w:hint="eastAsia"/>
          <w:b/>
          <w:sz w:val="24"/>
        </w:rPr>
        <w:t>3、付款方式</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3.1、本服务费用是全费用概念，包括：人工工资、社保、保险、税收\福利、管理费、工具、日常办公等费用。</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3.2、支付方式：银行转账或银行承兑汇票。</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3.3、本项目无预付款，本项目的每笔款项均以月付方式，次月初支付上月服务费。</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3.4、乙方须向甲方出具合法有效完整的完税发票及凭证资料进行支付结算。</w:t>
      </w:r>
    </w:p>
    <w:p w:rsidR="003B7EED" w:rsidRDefault="003B7EED" w:rsidP="003B7EED">
      <w:pPr>
        <w:widowControl/>
        <w:spacing w:line="360" w:lineRule="auto"/>
        <w:ind w:firstLineChars="200" w:firstLine="482"/>
        <w:jc w:val="left"/>
        <w:rPr>
          <w:rFonts w:ascii="宋体" w:hAnsi="宋体" w:cs="宋体"/>
          <w:b/>
          <w:bCs/>
          <w:color w:val="000000"/>
          <w:sz w:val="24"/>
        </w:rPr>
      </w:pPr>
      <w:r>
        <w:rPr>
          <w:rFonts w:ascii="宋体" w:hAnsi="宋体" w:cs="宋体" w:hint="eastAsia"/>
          <w:b/>
          <w:bCs/>
          <w:color w:val="000000"/>
          <w:sz w:val="24"/>
        </w:rPr>
        <w:t>四、其他约定</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1、成交供应商在服务期内，因自身原因造成采购合同终止（包括考核没有通过），产生的所有经济损失由成交供应商自行承担，如给采购人造成的经济损失的，采购人将依法追究其法律责任。</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lastRenderedPageBreak/>
        <w:t>2、成交供应商为本项目所配置的工作人员，应先向采购人进行备案，经采购人允许后，方可上岗，项目实施过程中，采购人有权要求成交供应商对不合格的工作人员进行辞退，同时成交供应商在3个工作日内完成缺口人员的补充。</w:t>
      </w:r>
    </w:p>
    <w:p w:rsidR="003B7EED" w:rsidRDefault="003B7EED" w:rsidP="003B7EED">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3、成交供应商应及时发放工作人员的劳资，如因劳资问题影响到采购人的日常工作，采购人有权拒绝支付服务费用和扣除履约保证金，并追究成交供应商的法律责任。</w:t>
      </w:r>
    </w:p>
    <w:p w:rsidR="003B7EED" w:rsidRDefault="003B7EED" w:rsidP="003B7EED">
      <w:pPr>
        <w:widowControl/>
        <w:spacing w:line="360" w:lineRule="auto"/>
        <w:ind w:firstLineChars="200" w:firstLine="482"/>
        <w:jc w:val="left"/>
        <w:rPr>
          <w:rFonts w:ascii="宋体" w:hAnsi="宋体" w:cs="宋体"/>
          <w:b/>
          <w:bCs/>
          <w:color w:val="000000"/>
          <w:sz w:val="24"/>
        </w:rPr>
      </w:pPr>
      <w:r>
        <w:rPr>
          <w:rFonts w:ascii="宋体" w:hAnsi="宋体" w:cs="宋体" w:hint="eastAsia"/>
          <w:b/>
          <w:bCs/>
          <w:color w:val="000000"/>
          <w:sz w:val="24"/>
        </w:rPr>
        <w:t>五、</w:t>
      </w:r>
      <w:r>
        <w:rPr>
          <w:rFonts w:ascii="宋体" w:hAnsi="宋体" w:cs="宋体" w:hint="eastAsia"/>
          <w:b/>
          <w:sz w:val="24"/>
        </w:rPr>
        <w:t>违约责任</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1、由于乙方原因造成签订合同后3个工作日内未入场，乙方应当承担违约责任。每逾期1日，乙方按照合同金额的1%支付违约金，由此给甲方造成损失的，乙方还应当负责向甲方赔偿损失。</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2、乙方违反本合同约定，擅自提高收费标准的，或在管理和服务中有徇私舞弊、渎职行为的，甲方有权督促和要求乙方清退所收费用，并向乙方按发生费用和造成的经济损失进行双倍处罚和索赔，亦有权终止本合同。</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3、若因甲方原因逾期支付乙方服务费，除应及时支付，还应向乙方支付逾期金额1%/天的违约金。</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4、因甲方原因导致变更、中止采购合同的，甲方应当依照合同约定对乙方受到的损失予以赔偿或者补偿。</w:t>
      </w:r>
    </w:p>
    <w:p w:rsidR="003B7EED" w:rsidRDefault="003B7EED" w:rsidP="003B7EED">
      <w:pPr>
        <w:widowControl/>
        <w:spacing w:line="360" w:lineRule="auto"/>
        <w:ind w:firstLineChars="200" w:firstLine="482"/>
        <w:jc w:val="left"/>
        <w:rPr>
          <w:rFonts w:ascii="宋体" w:hAnsi="宋体" w:cs="宋体"/>
          <w:b/>
          <w:sz w:val="24"/>
        </w:rPr>
      </w:pPr>
      <w:r>
        <w:rPr>
          <w:rFonts w:ascii="宋体" w:hAnsi="宋体" w:cs="宋体" w:hint="eastAsia"/>
          <w:b/>
          <w:sz w:val="24"/>
        </w:rPr>
        <w:t>六、考核标准</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1.全部达到质量标准为100分。</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2.每月月底前由双方组织人员按服务质量标准和服务程序进行定期或不定期检查、考核、打分。</w:t>
      </w:r>
    </w:p>
    <w:p w:rsidR="003B7EED" w:rsidRDefault="003B7EED" w:rsidP="003B7EED">
      <w:pPr>
        <w:widowControl/>
        <w:spacing w:line="400" w:lineRule="exact"/>
        <w:ind w:firstLineChars="200" w:firstLine="480"/>
        <w:jc w:val="left"/>
        <w:rPr>
          <w:rFonts w:ascii="宋体" w:hAnsi="宋体" w:cs="宋体"/>
          <w:color w:val="000000"/>
          <w:sz w:val="24"/>
        </w:rPr>
      </w:pPr>
      <w:r>
        <w:rPr>
          <w:rFonts w:ascii="宋体" w:hAnsi="宋体" w:cs="宋体" w:hint="eastAsia"/>
          <w:color w:val="000000"/>
          <w:sz w:val="24"/>
        </w:rPr>
        <w:t>3.总体情况分为100分、90分、80分、70分四种分值。低于70分发整改通知单，两次整改不到位自动解除合同。</w:t>
      </w:r>
    </w:p>
    <w:p w:rsidR="00D80A75" w:rsidRDefault="003B7EED" w:rsidP="003B7EED">
      <w:pPr>
        <w:widowControl/>
        <w:spacing w:line="400" w:lineRule="exact"/>
        <w:ind w:firstLineChars="200" w:firstLine="480"/>
        <w:jc w:val="left"/>
        <w:rPr>
          <w:rFonts w:ascii="宋体" w:hAnsi="宋体" w:cs="宋体"/>
          <w:color w:val="000000"/>
          <w:sz w:val="28"/>
          <w:szCs w:val="28"/>
        </w:rPr>
      </w:pPr>
      <w:r>
        <w:rPr>
          <w:rFonts w:ascii="宋体" w:hAnsi="宋体" w:cs="宋体" w:hint="eastAsia"/>
          <w:color w:val="000000"/>
          <w:sz w:val="24"/>
        </w:rPr>
        <w:t>4．考核分数低于80分，高于70分，采购单位有权视情况扣减当月服务费5%-10%</w:t>
      </w:r>
      <w:r>
        <w:rPr>
          <w:rFonts w:ascii="宋体" w:hAnsi="宋体" w:cs="宋体" w:hint="eastAsia"/>
          <w:color w:val="000000"/>
          <w:sz w:val="28"/>
          <w:szCs w:val="28"/>
        </w:rPr>
        <w:t>。</w:t>
      </w:r>
    </w:p>
    <w:p w:rsidR="003B7EED" w:rsidRDefault="003B7EED" w:rsidP="00D80A75">
      <w:pPr>
        <w:widowControl/>
        <w:spacing w:line="400" w:lineRule="exact"/>
        <w:ind w:firstLineChars="200" w:firstLine="560"/>
        <w:jc w:val="left"/>
        <w:rPr>
          <w:rFonts w:ascii="宋体" w:hAnsi="宋体" w:cs="宋体"/>
          <w:color w:val="000000"/>
          <w:sz w:val="28"/>
          <w:szCs w:val="28"/>
        </w:rPr>
      </w:pPr>
    </w:p>
    <w:tbl>
      <w:tblPr>
        <w:tblW w:w="8825" w:type="dxa"/>
        <w:tblLayout w:type="fixed"/>
        <w:tblLook w:val="04A0"/>
      </w:tblPr>
      <w:tblGrid>
        <w:gridCol w:w="1101"/>
        <w:gridCol w:w="1400"/>
        <w:gridCol w:w="6324"/>
      </w:tblGrid>
      <w:tr w:rsidR="003B7EED" w:rsidTr="00D80A75">
        <w:trPr>
          <w:trHeight w:val="420"/>
        </w:trPr>
        <w:tc>
          <w:tcPr>
            <w:tcW w:w="1101"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3B7EED" w:rsidRDefault="003B7EED" w:rsidP="00D80A75">
            <w:pPr>
              <w:spacing w:line="360" w:lineRule="auto"/>
              <w:jc w:val="center"/>
              <w:rPr>
                <w:rFonts w:ascii="宋体" w:hAnsi="宋体" w:cs="宋体"/>
                <w:szCs w:val="21"/>
              </w:rPr>
            </w:pPr>
            <w:r>
              <w:rPr>
                <w:rFonts w:ascii="宋体" w:hAnsi="宋体" w:cs="宋体" w:hint="eastAsia"/>
                <w:sz w:val="24"/>
              </w:rPr>
              <w:t>考核范围</w:t>
            </w:r>
          </w:p>
        </w:tc>
        <w:tc>
          <w:tcPr>
            <w:tcW w:w="1400"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3B7EED" w:rsidRDefault="003B7EED" w:rsidP="00D80A75">
            <w:pPr>
              <w:spacing w:line="360" w:lineRule="auto"/>
              <w:jc w:val="center"/>
              <w:rPr>
                <w:rFonts w:ascii="宋体" w:hAnsi="宋体" w:cs="宋体"/>
                <w:sz w:val="24"/>
              </w:rPr>
            </w:pPr>
            <w:r>
              <w:rPr>
                <w:rFonts w:ascii="宋体" w:hAnsi="宋体" w:cs="宋体" w:hint="eastAsia"/>
                <w:sz w:val="24"/>
              </w:rPr>
              <w:t>考核分值</w:t>
            </w:r>
          </w:p>
          <w:p w:rsidR="003B7EED" w:rsidRDefault="003B7EED" w:rsidP="00D80A75">
            <w:pPr>
              <w:spacing w:line="360" w:lineRule="auto"/>
              <w:jc w:val="center"/>
              <w:rPr>
                <w:rFonts w:ascii="宋体" w:hAnsi="宋体" w:cs="宋体"/>
                <w:szCs w:val="21"/>
              </w:rPr>
            </w:pPr>
            <w:r>
              <w:rPr>
                <w:rFonts w:ascii="宋体" w:hAnsi="宋体" w:cs="宋体" w:hint="eastAsia"/>
                <w:sz w:val="24"/>
              </w:rPr>
              <w:t>（100分）</w:t>
            </w:r>
          </w:p>
        </w:tc>
        <w:tc>
          <w:tcPr>
            <w:tcW w:w="63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EED" w:rsidRDefault="003B7EED" w:rsidP="003B7EED">
            <w:pPr>
              <w:spacing w:line="520" w:lineRule="exact"/>
              <w:jc w:val="center"/>
              <w:rPr>
                <w:rFonts w:ascii="宋体" w:hAnsi="宋体" w:cs="宋体"/>
                <w:szCs w:val="21"/>
              </w:rPr>
            </w:pPr>
            <w:r>
              <w:rPr>
                <w:rFonts w:ascii="宋体" w:hAnsi="宋体" w:cs="宋体" w:hint="eastAsia"/>
                <w:sz w:val="24"/>
              </w:rPr>
              <w:t>考核标准</w:t>
            </w:r>
          </w:p>
        </w:tc>
      </w:tr>
      <w:tr w:rsidR="003B7EED" w:rsidTr="00D80A75">
        <w:trPr>
          <w:trHeight w:val="1429"/>
        </w:trPr>
        <w:tc>
          <w:tcPr>
            <w:tcW w:w="1101" w:type="dxa"/>
            <w:tcBorders>
              <w:top w:val="single" w:sz="4" w:space="0" w:color="000000"/>
              <w:left w:val="single" w:sz="4" w:space="0" w:color="000000"/>
              <w:right w:val="single" w:sz="4" w:space="0" w:color="auto"/>
            </w:tcBorders>
            <w:tcMar>
              <w:top w:w="0" w:type="dxa"/>
              <w:left w:w="108" w:type="dxa"/>
              <w:bottom w:w="0" w:type="dxa"/>
              <w:right w:w="108" w:type="dxa"/>
            </w:tcMar>
            <w:vAlign w:val="center"/>
          </w:tcPr>
          <w:p w:rsidR="003B7EED" w:rsidRDefault="003B7EED" w:rsidP="003B7EED">
            <w:pPr>
              <w:spacing w:line="360" w:lineRule="auto"/>
              <w:jc w:val="center"/>
              <w:rPr>
                <w:rFonts w:ascii="宋体" w:hAnsi="宋体" w:cs="宋体"/>
                <w:color w:val="000000"/>
                <w:szCs w:val="21"/>
              </w:rPr>
            </w:pPr>
            <w:r>
              <w:rPr>
                <w:rFonts w:ascii="宋体" w:hAnsi="宋体" w:cs="宋体" w:hint="eastAsia"/>
                <w:color w:val="000000"/>
                <w:szCs w:val="21"/>
              </w:rPr>
              <w:t>电工/杂工</w:t>
            </w:r>
          </w:p>
          <w:p w:rsidR="003B7EED" w:rsidRDefault="003B7EED" w:rsidP="003B7EED">
            <w:pPr>
              <w:spacing w:line="360" w:lineRule="auto"/>
              <w:jc w:val="center"/>
              <w:rPr>
                <w:rFonts w:ascii="宋体" w:hAnsi="宋体" w:cs="宋体"/>
                <w:color w:val="000000"/>
                <w:szCs w:val="21"/>
              </w:rPr>
            </w:pPr>
          </w:p>
        </w:tc>
        <w:tc>
          <w:tcPr>
            <w:tcW w:w="1400" w:type="dxa"/>
            <w:tcBorders>
              <w:top w:val="single" w:sz="4" w:space="0" w:color="000000"/>
              <w:left w:val="single" w:sz="4" w:space="0" w:color="auto"/>
              <w:right w:val="single" w:sz="4" w:space="0" w:color="000000"/>
            </w:tcBorders>
            <w:tcMar>
              <w:top w:w="0" w:type="dxa"/>
              <w:left w:w="108" w:type="dxa"/>
              <w:bottom w:w="0" w:type="dxa"/>
              <w:right w:w="108" w:type="dxa"/>
            </w:tcMar>
            <w:vAlign w:val="center"/>
          </w:tcPr>
          <w:p w:rsidR="003B7EED" w:rsidRDefault="003B7EED" w:rsidP="003B7EED">
            <w:pPr>
              <w:spacing w:line="360" w:lineRule="auto"/>
              <w:jc w:val="center"/>
              <w:rPr>
                <w:rFonts w:ascii="宋体" w:hAnsi="宋体" w:cs="宋体"/>
                <w:color w:val="000000"/>
                <w:szCs w:val="21"/>
              </w:rPr>
            </w:pPr>
            <w:r>
              <w:rPr>
                <w:rFonts w:ascii="宋体" w:hAnsi="宋体" w:cs="宋体" w:hint="eastAsia"/>
                <w:color w:val="000000"/>
                <w:szCs w:val="21"/>
              </w:rPr>
              <w:t>水电工工作（</w:t>
            </w:r>
            <w:r w:rsidR="00D80A75">
              <w:rPr>
                <w:rFonts w:ascii="宋体" w:hAnsi="宋体" w:cs="宋体" w:hint="eastAsia"/>
                <w:color w:val="000000"/>
                <w:szCs w:val="21"/>
              </w:rPr>
              <w:t>3</w:t>
            </w:r>
            <w:r>
              <w:rPr>
                <w:rFonts w:ascii="宋体" w:hAnsi="宋体" w:cs="宋体" w:hint="eastAsia"/>
                <w:color w:val="000000"/>
                <w:szCs w:val="21"/>
              </w:rPr>
              <w:t>0分）</w:t>
            </w:r>
          </w:p>
          <w:p w:rsidR="003B7EED" w:rsidRDefault="003B7EED" w:rsidP="003B7EED">
            <w:pPr>
              <w:spacing w:line="360" w:lineRule="auto"/>
              <w:jc w:val="center"/>
              <w:rPr>
                <w:rFonts w:ascii="宋体" w:hAnsi="宋体" w:cs="宋体"/>
                <w:color w:val="000000"/>
                <w:szCs w:val="21"/>
              </w:rPr>
            </w:pPr>
          </w:p>
        </w:tc>
        <w:tc>
          <w:tcPr>
            <w:tcW w:w="63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7EED" w:rsidRDefault="003B7EED" w:rsidP="00D80A75">
            <w:pPr>
              <w:numPr>
                <w:ilvl w:val="0"/>
                <w:numId w:val="22"/>
              </w:numPr>
              <w:spacing w:line="360" w:lineRule="auto"/>
              <w:jc w:val="left"/>
              <w:rPr>
                <w:rFonts w:ascii="宋体" w:hAnsi="宋体" w:cs="宋体"/>
                <w:color w:val="000000"/>
                <w:szCs w:val="21"/>
              </w:rPr>
            </w:pPr>
            <w:r>
              <w:rPr>
                <w:rFonts w:ascii="宋体" w:hAnsi="宋体" w:cs="宋体" w:hint="eastAsia"/>
                <w:color w:val="000000"/>
                <w:szCs w:val="21"/>
              </w:rPr>
              <w:t>日常巡检、维修并及时记录，安全故障、隐患排查及时</w:t>
            </w:r>
            <w:r w:rsidR="00D80A75">
              <w:rPr>
                <w:rFonts w:ascii="宋体" w:hAnsi="宋体" w:cs="宋体" w:hint="eastAsia"/>
                <w:color w:val="000000"/>
                <w:szCs w:val="21"/>
              </w:rPr>
              <w:t>；</w:t>
            </w:r>
            <w:r>
              <w:rPr>
                <w:rFonts w:ascii="宋体" w:hAnsi="宋体" w:cs="宋体" w:hint="eastAsia"/>
                <w:color w:val="000000"/>
                <w:szCs w:val="21"/>
              </w:rPr>
              <w:t>（10</w:t>
            </w:r>
            <w:r w:rsidR="00D80A75">
              <w:rPr>
                <w:rFonts w:ascii="宋体" w:hAnsi="宋体" w:cs="宋体" w:hint="eastAsia"/>
                <w:color w:val="000000"/>
                <w:szCs w:val="21"/>
              </w:rPr>
              <w:t>分）</w:t>
            </w:r>
          </w:p>
          <w:p w:rsidR="00D80A75" w:rsidRPr="00D80A75" w:rsidRDefault="003B7EED" w:rsidP="00D80A75">
            <w:pPr>
              <w:numPr>
                <w:ilvl w:val="0"/>
                <w:numId w:val="22"/>
              </w:numPr>
              <w:spacing w:line="360" w:lineRule="auto"/>
              <w:jc w:val="left"/>
              <w:rPr>
                <w:rFonts w:ascii="宋体" w:hAnsi="宋体" w:cs="宋体"/>
                <w:szCs w:val="21"/>
              </w:rPr>
            </w:pPr>
            <w:r>
              <w:rPr>
                <w:rFonts w:ascii="宋体" w:hAnsi="宋体" w:cs="宋体" w:hint="eastAsia"/>
                <w:color w:val="000000"/>
                <w:szCs w:val="21"/>
              </w:rPr>
              <w:t>无迟到、无早退，严格遵守学校相关规章制度；</w:t>
            </w:r>
            <w:r w:rsidR="00D80A75">
              <w:rPr>
                <w:rFonts w:ascii="宋体" w:hAnsi="宋体" w:cs="宋体" w:hint="eastAsia"/>
                <w:color w:val="000000"/>
                <w:szCs w:val="21"/>
              </w:rPr>
              <w:t>（10分）</w:t>
            </w:r>
          </w:p>
          <w:p w:rsidR="003B7EED" w:rsidRDefault="003B7EED" w:rsidP="00D80A75">
            <w:pPr>
              <w:numPr>
                <w:ilvl w:val="0"/>
                <w:numId w:val="22"/>
              </w:numPr>
              <w:spacing w:line="360" w:lineRule="auto"/>
              <w:jc w:val="left"/>
              <w:rPr>
                <w:rFonts w:ascii="宋体" w:hAnsi="宋体" w:cs="宋体"/>
                <w:szCs w:val="21"/>
              </w:rPr>
            </w:pPr>
            <w:r>
              <w:rPr>
                <w:rFonts w:ascii="宋体" w:hAnsi="宋体" w:cs="宋体" w:hint="eastAsia"/>
                <w:color w:val="000000"/>
                <w:szCs w:val="21"/>
              </w:rPr>
              <w:t>服从学校调配，配合完成学校分配的其他临时性工作</w:t>
            </w:r>
            <w:r w:rsidR="00D80A75">
              <w:rPr>
                <w:rFonts w:ascii="宋体" w:hAnsi="宋体" w:cs="宋体" w:hint="eastAsia"/>
                <w:color w:val="000000"/>
                <w:szCs w:val="21"/>
              </w:rPr>
              <w:t>。</w:t>
            </w:r>
            <w:r>
              <w:rPr>
                <w:rFonts w:ascii="宋体" w:hAnsi="宋体" w:cs="宋体" w:hint="eastAsia"/>
                <w:color w:val="000000"/>
                <w:szCs w:val="21"/>
              </w:rPr>
              <w:t>（10分）</w:t>
            </w:r>
          </w:p>
        </w:tc>
      </w:tr>
      <w:tr w:rsidR="008F584B" w:rsidTr="00D80A75">
        <w:trPr>
          <w:trHeight w:val="1429"/>
        </w:trPr>
        <w:tc>
          <w:tcPr>
            <w:tcW w:w="1101" w:type="dxa"/>
            <w:tcBorders>
              <w:top w:val="single" w:sz="4" w:space="0" w:color="000000"/>
              <w:left w:val="single" w:sz="4" w:space="0" w:color="000000"/>
              <w:right w:val="single" w:sz="4" w:space="0" w:color="auto"/>
            </w:tcBorders>
            <w:tcMar>
              <w:top w:w="0" w:type="dxa"/>
              <w:left w:w="108" w:type="dxa"/>
              <w:bottom w:w="0" w:type="dxa"/>
              <w:right w:w="108" w:type="dxa"/>
            </w:tcMar>
            <w:vAlign w:val="center"/>
          </w:tcPr>
          <w:p w:rsidR="008F584B" w:rsidRDefault="00A26E9C" w:rsidP="003B7EED">
            <w:pPr>
              <w:spacing w:line="360" w:lineRule="auto"/>
              <w:jc w:val="center"/>
              <w:rPr>
                <w:rFonts w:ascii="宋体" w:hAnsi="宋体" w:cs="宋体"/>
                <w:color w:val="000000"/>
                <w:szCs w:val="21"/>
              </w:rPr>
            </w:pPr>
            <w:r w:rsidRPr="00A26E9C">
              <w:rPr>
                <w:rFonts w:ascii="宋体" w:hAnsi="宋体" w:cs="宋体" w:hint="eastAsia"/>
                <w:color w:val="000000"/>
                <w:szCs w:val="21"/>
              </w:rPr>
              <w:lastRenderedPageBreak/>
              <w:t>绿化人员</w:t>
            </w:r>
          </w:p>
        </w:tc>
        <w:tc>
          <w:tcPr>
            <w:tcW w:w="1400" w:type="dxa"/>
            <w:tcBorders>
              <w:top w:val="single" w:sz="4" w:space="0" w:color="000000"/>
              <w:left w:val="single" w:sz="4" w:space="0" w:color="auto"/>
              <w:right w:val="single" w:sz="4" w:space="0" w:color="000000"/>
            </w:tcBorders>
            <w:tcMar>
              <w:top w:w="0" w:type="dxa"/>
              <w:left w:w="108" w:type="dxa"/>
              <w:bottom w:w="0" w:type="dxa"/>
              <w:right w:w="108" w:type="dxa"/>
            </w:tcMar>
            <w:vAlign w:val="center"/>
          </w:tcPr>
          <w:p w:rsidR="008F584B" w:rsidRDefault="008F584B" w:rsidP="003B7EED">
            <w:pPr>
              <w:spacing w:line="360" w:lineRule="auto"/>
              <w:jc w:val="center"/>
              <w:rPr>
                <w:rFonts w:ascii="宋体" w:hAnsi="宋体" w:cs="宋体"/>
                <w:color w:val="000000"/>
                <w:szCs w:val="21"/>
              </w:rPr>
            </w:pPr>
            <w:r>
              <w:rPr>
                <w:rFonts w:ascii="宋体" w:hAnsi="宋体" w:cs="宋体" w:hint="eastAsia"/>
                <w:color w:val="000000"/>
                <w:szCs w:val="21"/>
              </w:rPr>
              <w:t>工作（20分）</w:t>
            </w:r>
          </w:p>
        </w:tc>
        <w:tc>
          <w:tcPr>
            <w:tcW w:w="63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63CC" w:rsidRPr="002A63CC" w:rsidRDefault="002A63CC" w:rsidP="002A63CC">
            <w:pPr>
              <w:spacing w:line="360" w:lineRule="auto"/>
              <w:jc w:val="left"/>
              <w:rPr>
                <w:rFonts w:ascii="宋体" w:hAnsi="宋体" w:cs="宋体"/>
                <w:color w:val="000000"/>
                <w:szCs w:val="21"/>
              </w:rPr>
            </w:pPr>
            <w:r w:rsidRPr="002A63CC">
              <w:rPr>
                <w:rFonts w:ascii="宋体" w:hAnsi="宋体" w:cs="宋体" w:hint="eastAsia"/>
                <w:color w:val="000000"/>
                <w:szCs w:val="21"/>
              </w:rPr>
              <w:t>1、根据季节不同，原则上要求绿化</w:t>
            </w:r>
            <w:r>
              <w:rPr>
                <w:rFonts w:ascii="宋体" w:hAnsi="宋体" w:cs="宋体" w:hint="eastAsia"/>
                <w:color w:val="000000"/>
                <w:szCs w:val="21"/>
              </w:rPr>
              <w:t>人员</w:t>
            </w:r>
            <w:r w:rsidRPr="002A63CC">
              <w:rPr>
                <w:rFonts w:ascii="宋体" w:hAnsi="宋体" w:cs="宋体" w:hint="eastAsia"/>
                <w:color w:val="000000"/>
                <w:szCs w:val="21"/>
              </w:rPr>
              <w:t>夏季至少每周到校 2 次， 冬季至少每周到校 1 次。适时对花木、草坪进行修剪、施肥、防治病虫害、养护和浇水，清除绿化区杂草</w:t>
            </w:r>
            <w:r>
              <w:rPr>
                <w:rFonts w:ascii="宋体" w:hAnsi="宋体" w:cs="宋体" w:hint="eastAsia"/>
                <w:color w:val="000000"/>
                <w:szCs w:val="21"/>
              </w:rPr>
              <w:t>；（10分）</w:t>
            </w:r>
          </w:p>
          <w:p w:rsidR="002A63CC" w:rsidRPr="002A63CC" w:rsidRDefault="002A63CC" w:rsidP="002A63CC">
            <w:pPr>
              <w:spacing w:line="360" w:lineRule="auto"/>
              <w:jc w:val="left"/>
              <w:rPr>
                <w:rFonts w:ascii="宋体" w:hAnsi="宋体" w:cs="宋体"/>
                <w:color w:val="000000"/>
                <w:szCs w:val="21"/>
              </w:rPr>
            </w:pPr>
            <w:r w:rsidRPr="002A63CC">
              <w:rPr>
                <w:rFonts w:ascii="宋体" w:hAnsi="宋体" w:cs="宋体" w:hint="eastAsia"/>
                <w:color w:val="000000"/>
                <w:szCs w:val="21"/>
              </w:rPr>
              <w:t>2、保证在工作期间不出现重要植株死亡</w:t>
            </w:r>
            <w:r>
              <w:rPr>
                <w:rFonts w:ascii="宋体" w:hAnsi="宋体" w:cs="宋体" w:hint="eastAsia"/>
                <w:color w:val="000000"/>
                <w:szCs w:val="21"/>
              </w:rPr>
              <w:t>；（5分）</w:t>
            </w:r>
          </w:p>
          <w:p w:rsidR="008F584B" w:rsidRDefault="002A63CC" w:rsidP="002A63CC">
            <w:pPr>
              <w:spacing w:line="360" w:lineRule="auto"/>
              <w:jc w:val="left"/>
              <w:rPr>
                <w:rFonts w:ascii="宋体" w:hAnsi="宋体" w:cs="宋体"/>
                <w:color w:val="000000"/>
                <w:szCs w:val="21"/>
              </w:rPr>
            </w:pPr>
            <w:r w:rsidRPr="002A63CC">
              <w:rPr>
                <w:rFonts w:ascii="宋体" w:hAnsi="宋体" w:cs="宋体" w:hint="eastAsia"/>
                <w:color w:val="000000"/>
                <w:szCs w:val="21"/>
              </w:rPr>
              <w:t>3、在维护原有绿化的基础上，对学校提供的绿化租赁花卉进行</w:t>
            </w:r>
            <w:r>
              <w:rPr>
                <w:rFonts w:ascii="宋体" w:hAnsi="宋体" w:cs="宋体" w:hint="eastAsia"/>
                <w:color w:val="000000"/>
                <w:szCs w:val="21"/>
              </w:rPr>
              <w:t>摆放，使</w:t>
            </w:r>
            <w:r w:rsidRPr="002A63CC">
              <w:rPr>
                <w:rFonts w:ascii="宋体" w:hAnsi="宋体" w:cs="宋体" w:hint="eastAsia"/>
                <w:color w:val="000000"/>
                <w:szCs w:val="21"/>
              </w:rPr>
              <w:t>校内空气清新自然，环境舒适怡人</w:t>
            </w:r>
            <w:r>
              <w:rPr>
                <w:rFonts w:ascii="宋体" w:hAnsi="宋体" w:cs="宋体" w:hint="eastAsia"/>
                <w:color w:val="000000"/>
                <w:szCs w:val="21"/>
              </w:rPr>
              <w:t>；（5分）</w:t>
            </w:r>
          </w:p>
        </w:tc>
      </w:tr>
      <w:tr w:rsidR="003B7EED" w:rsidTr="00D80A75">
        <w:trPr>
          <w:trHeight w:val="326"/>
        </w:trPr>
        <w:tc>
          <w:tcPr>
            <w:tcW w:w="1101" w:type="dxa"/>
            <w:tcBorders>
              <w:top w:val="single" w:sz="4" w:space="0" w:color="000000"/>
              <w:left w:val="single" w:sz="4" w:space="0" w:color="000000"/>
              <w:bottom w:val="single" w:sz="4" w:space="0" w:color="auto"/>
              <w:right w:val="single" w:sz="4" w:space="0" w:color="auto"/>
            </w:tcBorders>
            <w:tcMar>
              <w:top w:w="0" w:type="dxa"/>
              <w:left w:w="108" w:type="dxa"/>
              <w:bottom w:w="0" w:type="dxa"/>
              <w:right w:w="108" w:type="dxa"/>
            </w:tcMar>
            <w:vAlign w:val="center"/>
          </w:tcPr>
          <w:p w:rsidR="003B7EED" w:rsidRDefault="003B7EED" w:rsidP="003B7EED">
            <w:pPr>
              <w:spacing w:line="360" w:lineRule="auto"/>
              <w:jc w:val="center"/>
              <w:rPr>
                <w:rFonts w:ascii="宋体" w:hAnsi="宋体" w:cs="宋体"/>
                <w:color w:val="000000"/>
                <w:szCs w:val="21"/>
              </w:rPr>
            </w:pPr>
            <w:r>
              <w:rPr>
                <w:rFonts w:ascii="宋体" w:hAnsi="宋体" w:cs="宋体" w:hint="eastAsia"/>
                <w:color w:val="000000"/>
                <w:szCs w:val="21"/>
              </w:rPr>
              <w:t>清洁工</w:t>
            </w:r>
          </w:p>
        </w:tc>
        <w:tc>
          <w:tcPr>
            <w:tcW w:w="1400" w:type="dxa"/>
            <w:tcBorders>
              <w:top w:val="single" w:sz="4" w:space="0" w:color="000000"/>
              <w:left w:val="single" w:sz="4" w:space="0" w:color="auto"/>
              <w:bottom w:val="single" w:sz="4" w:space="0" w:color="auto"/>
              <w:right w:val="single" w:sz="4" w:space="0" w:color="000000"/>
            </w:tcBorders>
            <w:tcMar>
              <w:top w:w="0" w:type="dxa"/>
              <w:left w:w="108" w:type="dxa"/>
              <w:bottom w:w="0" w:type="dxa"/>
              <w:right w:w="108" w:type="dxa"/>
            </w:tcMar>
            <w:vAlign w:val="center"/>
          </w:tcPr>
          <w:p w:rsidR="003B7EED" w:rsidRDefault="003B7EED" w:rsidP="008F584B">
            <w:pPr>
              <w:spacing w:line="360" w:lineRule="auto"/>
              <w:jc w:val="center"/>
              <w:rPr>
                <w:rFonts w:ascii="宋体" w:hAnsi="宋体" w:cs="宋体"/>
                <w:color w:val="000000"/>
                <w:szCs w:val="21"/>
              </w:rPr>
            </w:pPr>
            <w:r>
              <w:rPr>
                <w:rFonts w:ascii="宋体" w:hAnsi="宋体" w:cs="宋体" w:hint="eastAsia"/>
                <w:color w:val="000000"/>
                <w:szCs w:val="21"/>
              </w:rPr>
              <w:t>环境卫生（</w:t>
            </w:r>
            <w:r w:rsidR="008F584B">
              <w:rPr>
                <w:rFonts w:ascii="宋体" w:hAnsi="宋体" w:cs="宋体" w:hint="eastAsia"/>
                <w:color w:val="000000"/>
                <w:szCs w:val="21"/>
              </w:rPr>
              <w:t>50</w:t>
            </w:r>
            <w:r>
              <w:rPr>
                <w:rFonts w:ascii="宋体" w:hAnsi="宋体" w:cs="宋体" w:hint="eastAsia"/>
                <w:color w:val="000000"/>
                <w:szCs w:val="21"/>
              </w:rPr>
              <w:t>分）</w:t>
            </w:r>
          </w:p>
        </w:tc>
        <w:tc>
          <w:tcPr>
            <w:tcW w:w="63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7EED" w:rsidRDefault="00D80A75" w:rsidP="00D80A75">
            <w:pPr>
              <w:spacing w:line="360" w:lineRule="auto"/>
              <w:jc w:val="left"/>
              <w:rPr>
                <w:rFonts w:ascii="宋体" w:hAnsi="宋体" w:cs="宋体"/>
                <w:color w:val="000000"/>
                <w:szCs w:val="21"/>
              </w:rPr>
            </w:pPr>
            <w:r>
              <w:rPr>
                <w:rFonts w:ascii="宋体" w:hAnsi="宋体" w:cs="宋体" w:hint="eastAsia"/>
                <w:color w:val="000000"/>
                <w:szCs w:val="21"/>
              </w:rPr>
              <w:t>1、</w:t>
            </w:r>
            <w:r w:rsidR="003B7EED">
              <w:rPr>
                <w:rFonts w:ascii="宋体" w:hAnsi="宋体" w:cs="宋体" w:hint="eastAsia"/>
                <w:color w:val="000000"/>
                <w:szCs w:val="21"/>
              </w:rPr>
              <w:t>按时到岗、着装规范、无迟到、无早退，严格遵守学校相关规章制度；（</w:t>
            </w:r>
            <w:r>
              <w:rPr>
                <w:rFonts w:ascii="宋体" w:hAnsi="宋体" w:cs="宋体" w:hint="eastAsia"/>
                <w:color w:val="000000"/>
                <w:szCs w:val="21"/>
              </w:rPr>
              <w:t>1</w:t>
            </w:r>
            <w:r w:rsidR="008F584B">
              <w:rPr>
                <w:rFonts w:ascii="宋体" w:hAnsi="宋体" w:cs="宋体" w:hint="eastAsia"/>
                <w:color w:val="000000"/>
                <w:szCs w:val="21"/>
              </w:rPr>
              <w:t>0</w:t>
            </w:r>
            <w:r w:rsidR="003B7EED">
              <w:rPr>
                <w:rFonts w:ascii="宋体" w:hAnsi="宋体" w:cs="宋体" w:hint="eastAsia"/>
                <w:color w:val="000000"/>
                <w:szCs w:val="21"/>
              </w:rPr>
              <w:t>分）</w:t>
            </w:r>
          </w:p>
          <w:p w:rsidR="003B7EED" w:rsidRDefault="00D80A75" w:rsidP="00D80A75">
            <w:pPr>
              <w:spacing w:line="360" w:lineRule="auto"/>
              <w:jc w:val="left"/>
              <w:rPr>
                <w:rFonts w:ascii="宋体" w:hAnsi="宋体" w:cs="宋体"/>
                <w:color w:val="000000"/>
                <w:szCs w:val="21"/>
              </w:rPr>
            </w:pPr>
            <w:r>
              <w:rPr>
                <w:rFonts w:ascii="宋体" w:hAnsi="宋体" w:cs="宋体" w:hint="eastAsia"/>
                <w:color w:val="000000"/>
                <w:szCs w:val="21"/>
              </w:rPr>
              <w:t>2、</w:t>
            </w:r>
            <w:r w:rsidR="003B7EED">
              <w:rPr>
                <w:rFonts w:ascii="宋体" w:hAnsi="宋体" w:cs="宋体" w:hint="eastAsia"/>
                <w:color w:val="000000"/>
                <w:szCs w:val="21"/>
              </w:rPr>
              <w:t>服从学校调配，配合完成学校分配的其他临时性工作；（</w:t>
            </w:r>
            <w:r>
              <w:rPr>
                <w:rFonts w:ascii="宋体" w:hAnsi="宋体" w:cs="宋体" w:hint="eastAsia"/>
                <w:color w:val="000000"/>
                <w:szCs w:val="21"/>
              </w:rPr>
              <w:t>10</w:t>
            </w:r>
            <w:r w:rsidR="003B7EED">
              <w:rPr>
                <w:rFonts w:ascii="宋体" w:hAnsi="宋体" w:cs="宋体" w:hint="eastAsia"/>
                <w:color w:val="000000"/>
                <w:szCs w:val="21"/>
              </w:rPr>
              <w:t>分）</w:t>
            </w:r>
          </w:p>
          <w:p w:rsidR="003B7EED" w:rsidRDefault="00D80A75" w:rsidP="00D80A75">
            <w:pPr>
              <w:spacing w:line="360" w:lineRule="auto"/>
              <w:jc w:val="left"/>
              <w:rPr>
                <w:rFonts w:ascii="宋体" w:hAnsi="宋体" w:cs="宋体"/>
                <w:color w:val="000000"/>
                <w:szCs w:val="21"/>
              </w:rPr>
            </w:pPr>
            <w:r>
              <w:rPr>
                <w:rFonts w:ascii="宋体" w:hAnsi="宋体" w:cs="宋体" w:hint="eastAsia"/>
                <w:color w:val="000000"/>
                <w:szCs w:val="21"/>
              </w:rPr>
              <w:t>3、</w:t>
            </w:r>
            <w:r w:rsidR="003B7EED">
              <w:rPr>
                <w:rFonts w:ascii="宋体" w:hAnsi="宋体" w:cs="宋体" w:hint="eastAsia"/>
                <w:color w:val="000000"/>
                <w:szCs w:val="21"/>
              </w:rPr>
              <w:t>地面干净、整洁，楼道、大厅、操场等公共场所不定时清扫保洁 （楼道无痰迹、垃圾、纸屑。楼道无灰尘、蜘 蛛网等）（</w:t>
            </w:r>
            <w:r>
              <w:rPr>
                <w:rFonts w:ascii="宋体" w:hAnsi="宋体" w:cs="宋体" w:hint="eastAsia"/>
                <w:color w:val="000000"/>
                <w:szCs w:val="21"/>
              </w:rPr>
              <w:t>1</w:t>
            </w:r>
            <w:r w:rsidR="008F584B">
              <w:rPr>
                <w:rFonts w:ascii="宋体" w:hAnsi="宋体" w:cs="宋体" w:hint="eastAsia"/>
                <w:color w:val="000000"/>
                <w:szCs w:val="21"/>
              </w:rPr>
              <w:t>0</w:t>
            </w:r>
            <w:r w:rsidR="003B7EED">
              <w:rPr>
                <w:rFonts w:ascii="宋体" w:hAnsi="宋体" w:cs="宋体" w:hint="eastAsia"/>
                <w:color w:val="000000"/>
                <w:szCs w:val="21"/>
              </w:rPr>
              <w:t>分）</w:t>
            </w:r>
          </w:p>
          <w:p w:rsidR="003B7EED" w:rsidRDefault="008F584B" w:rsidP="008F584B">
            <w:pPr>
              <w:spacing w:line="360" w:lineRule="auto"/>
              <w:jc w:val="left"/>
              <w:rPr>
                <w:rFonts w:ascii="宋体" w:hAnsi="宋体" w:cs="宋体"/>
                <w:color w:val="000000"/>
                <w:szCs w:val="21"/>
              </w:rPr>
            </w:pPr>
            <w:r>
              <w:rPr>
                <w:rFonts w:ascii="宋体" w:hAnsi="宋体" w:cs="宋体" w:hint="eastAsia"/>
                <w:color w:val="000000"/>
                <w:szCs w:val="21"/>
              </w:rPr>
              <w:t>4、</w:t>
            </w:r>
            <w:r w:rsidR="003B7EED">
              <w:rPr>
                <w:rFonts w:ascii="宋体" w:hAnsi="宋体" w:cs="宋体" w:hint="eastAsia"/>
                <w:color w:val="000000"/>
                <w:szCs w:val="21"/>
              </w:rPr>
              <w:t>卫生间每日清扫，不定时保洁（卫生间小便槽 无垃圾、烟头，大便槽无大便、玻璃无灰尘等）（</w:t>
            </w:r>
            <w:r w:rsidR="00D80A75">
              <w:rPr>
                <w:rFonts w:ascii="宋体" w:hAnsi="宋体" w:cs="宋体" w:hint="eastAsia"/>
                <w:color w:val="000000"/>
                <w:szCs w:val="21"/>
              </w:rPr>
              <w:t>1</w:t>
            </w:r>
            <w:r>
              <w:rPr>
                <w:rFonts w:ascii="宋体" w:hAnsi="宋体" w:cs="宋体" w:hint="eastAsia"/>
                <w:color w:val="000000"/>
                <w:szCs w:val="21"/>
              </w:rPr>
              <w:t>0</w:t>
            </w:r>
            <w:r w:rsidR="003B7EED">
              <w:rPr>
                <w:rFonts w:ascii="宋体" w:hAnsi="宋体" w:cs="宋体" w:hint="eastAsia"/>
                <w:color w:val="000000"/>
                <w:szCs w:val="21"/>
              </w:rPr>
              <w:t>分）</w:t>
            </w:r>
          </w:p>
          <w:p w:rsidR="003B7EED" w:rsidRDefault="003B7EED" w:rsidP="008F584B">
            <w:pPr>
              <w:spacing w:line="360" w:lineRule="auto"/>
              <w:jc w:val="left"/>
              <w:rPr>
                <w:rFonts w:ascii="宋体" w:hAnsi="宋体" w:cs="宋体"/>
                <w:color w:val="000000"/>
                <w:szCs w:val="21"/>
              </w:rPr>
            </w:pPr>
            <w:r>
              <w:rPr>
                <w:rFonts w:ascii="宋体" w:hAnsi="宋体" w:cs="宋体" w:hint="eastAsia"/>
                <w:color w:val="000000"/>
                <w:szCs w:val="21"/>
              </w:rPr>
              <w:t>5、学校内垃圾每日清理（校园内无树叶、垃圾、 纸屑，垃圾桶晚 9：00 以前清理完）（</w:t>
            </w:r>
            <w:r w:rsidR="00D80A75">
              <w:rPr>
                <w:rFonts w:ascii="宋体" w:hAnsi="宋体" w:cs="宋体" w:hint="eastAsia"/>
                <w:color w:val="000000"/>
                <w:szCs w:val="21"/>
              </w:rPr>
              <w:t>1</w:t>
            </w:r>
            <w:r w:rsidR="008F584B">
              <w:rPr>
                <w:rFonts w:ascii="宋体" w:hAnsi="宋体" w:cs="宋体" w:hint="eastAsia"/>
                <w:color w:val="000000"/>
                <w:szCs w:val="21"/>
              </w:rPr>
              <w:t>0</w:t>
            </w:r>
            <w:r>
              <w:rPr>
                <w:rFonts w:ascii="宋体" w:hAnsi="宋体" w:cs="宋体" w:hint="eastAsia"/>
                <w:color w:val="000000"/>
                <w:szCs w:val="21"/>
              </w:rPr>
              <w:t>分）</w:t>
            </w:r>
          </w:p>
        </w:tc>
      </w:tr>
    </w:tbl>
    <w:p w:rsidR="003B7EED" w:rsidRDefault="003B7EED" w:rsidP="003B7EED">
      <w:pPr>
        <w:spacing w:line="360" w:lineRule="auto"/>
        <w:ind w:firstLineChars="200" w:firstLine="562"/>
        <w:rPr>
          <w:rFonts w:ascii="宋体" w:hAnsi="宋体"/>
          <w:b/>
          <w:sz w:val="28"/>
          <w:szCs w:val="28"/>
        </w:rPr>
      </w:pPr>
    </w:p>
    <w:bookmarkEnd w:id="0"/>
    <w:p w:rsidR="004D49E9" w:rsidRDefault="00387B5A" w:rsidP="004D49E9">
      <w:pPr>
        <w:spacing w:line="360" w:lineRule="auto"/>
        <w:rPr>
          <w:rFonts w:ascii="宋体" w:hAnsi="宋体" w:cs="宋体"/>
          <w:szCs w:val="21"/>
        </w:rPr>
      </w:pPr>
      <w:r w:rsidRPr="00387B5A">
        <w:rPr>
          <w:rFonts w:ascii="宋体" w:hAnsi="宋体" w:hint="eastAsia"/>
          <w:b/>
          <w:bCs/>
          <w:szCs w:val="21"/>
        </w:rPr>
        <w:t>三</w:t>
      </w:r>
      <w:r w:rsidR="004D49E9" w:rsidRPr="00387B5A">
        <w:rPr>
          <w:rFonts w:ascii="宋体" w:hAnsi="宋体" w:hint="eastAsia"/>
          <w:b/>
          <w:bCs/>
          <w:szCs w:val="21"/>
        </w:rPr>
        <w:t>、验收</w:t>
      </w:r>
      <w:r w:rsidR="004D49E9">
        <w:rPr>
          <w:rFonts w:ascii="宋体" w:hAnsi="宋体" w:cs="宋体" w:hint="eastAsia"/>
          <w:b/>
          <w:bCs/>
          <w:szCs w:val="21"/>
          <w:shd w:val="clear" w:color="auto" w:fill="FFFFFF"/>
        </w:rPr>
        <w:t>标准及办法：</w:t>
      </w:r>
      <w:r w:rsidR="004D49E9">
        <w:rPr>
          <w:rFonts w:ascii="宋体" w:hAnsi="宋体" w:cs="宋体" w:hint="eastAsia"/>
          <w:szCs w:val="21"/>
        </w:rPr>
        <w:t>成交供应商与采购人应严格按照</w:t>
      </w:r>
      <w:r w:rsidR="004D49E9" w:rsidRPr="003F012C">
        <w:rPr>
          <w:rFonts w:ascii="宋体" w:hAnsi="宋体" w:cs="宋体" w:hint="eastAsia"/>
          <w:szCs w:val="21"/>
        </w:rPr>
        <w:t>本项目磋商文件</w:t>
      </w:r>
      <w:r w:rsidR="004D49E9">
        <w:rPr>
          <w:rFonts w:ascii="宋体" w:hAnsi="宋体" w:cs="宋体" w:hint="eastAsia"/>
          <w:szCs w:val="21"/>
        </w:rPr>
        <w:t>要求及国家行业主管部门规定的标准、方法和内容组织验收。</w:t>
      </w:r>
    </w:p>
    <w:p w:rsidR="004D49E9" w:rsidRPr="009A1954" w:rsidRDefault="004D49E9" w:rsidP="004D49E9">
      <w:pPr>
        <w:pStyle w:val="Default"/>
      </w:pPr>
    </w:p>
    <w:p w:rsidR="004D49E9" w:rsidRDefault="004D49E9" w:rsidP="004D49E9">
      <w:pPr>
        <w:spacing w:line="400" w:lineRule="exact"/>
        <w:jc w:val="center"/>
        <w:rPr>
          <w:rFonts w:asciiTheme="minorEastAsia" w:eastAsiaTheme="minorEastAsia" w:hAnsiTheme="minorEastAsia"/>
          <w:b/>
          <w:sz w:val="24"/>
        </w:rPr>
      </w:pPr>
    </w:p>
    <w:p w:rsidR="004D49E9" w:rsidRDefault="004D49E9" w:rsidP="004D49E9">
      <w:pPr>
        <w:spacing w:line="360" w:lineRule="auto"/>
        <w:ind w:firstLineChars="200" w:firstLine="422"/>
        <w:rPr>
          <w:rFonts w:ascii="宋体" w:hAnsi="宋体" w:cs="宋体"/>
          <w:b/>
          <w:bCs/>
          <w:kern w:val="0"/>
          <w:szCs w:val="21"/>
        </w:rPr>
      </w:pPr>
      <w:r>
        <w:rPr>
          <w:rFonts w:ascii="宋体" w:hAnsi="宋体" w:cs="宋体" w:hint="eastAsia"/>
          <w:b/>
          <w:bCs/>
          <w:kern w:val="0"/>
          <w:szCs w:val="21"/>
        </w:rPr>
        <w:t xml:space="preserve">注：1、以上打“★”号（如有）的为实质性条款。  </w:t>
      </w:r>
    </w:p>
    <w:p w:rsidR="007A227D" w:rsidRPr="003F4ADC" w:rsidRDefault="007A227D">
      <w:pPr>
        <w:widowControl/>
        <w:jc w:val="left"/>
        <w:rPr>
          <w:rFonts w:ascii="宋体" w:hAnsi="宋体"/>
          <w:b/>
          <w:sz w:val="24"/>
        </w:rPr>
      </w:pPr>
      <w:r w:rsidRPr="003F4ADC">
        <w:rPr>
          <w:rFonts w:ascii="宋体" w:hAnsi="宋体"/>
          <w:b/>
          <w:sz w:val="24"/>
        </w:rPr>
        <w:br w:type="page"/>
      </w:r>
    </w:p>
    <w:p w:rsidR="00D24B91" w:rsidRPr="00285A62" w:rsidRDefault="00D24B91" w:rsidP="00D24B91">
      <w:pPr>
        <w:spacing w:line="400" w:lineRule="exact"/>
        <w:jc w:val="center"/>
        <w:rPr>
          <w:rFonts w:asciiTheme="minorEastAsia" w:eastAsiaTheme="minorEastAsia" w:hAnsiTheme="minorEastAsia"/>
          <w:b/>
          <w:sz w:val="24"/>
        </w:rPr>
      </w:pPr>
      <w:r w:rsidRPr="00285A62">
        <w:rPr>
          <w:rFonts w:asciiTheme="minorEastAsia" w:eastAsiaTheme="minorEastAsia" w:hAnsiTheme="minorEastAsia" w:hint="eastAsia"/>
          <w:b/>
          <w:sz w:val="24"/>
        </w:rPr>
        <w:lastRenderedPageBreak/>
        <w:t>第五章  采购项目实质性要求</w:t>
      </w:r>
    </w:p>
    <w:p w:rsidR="00D24B91" w:rsidRPr="00285A62" w:rsidRDefault="00D24B91" w:rsidP="00D24B91">
      <w:pPr>
        <w:spacing w:line="400" w:lineRule="exact"/>
        <w:jc w:val="center"/>
        <w:rPr>
          <w:rFonts w:asciiTheme="minorEastAsia" w:eastAsiaTheme="minorEastAsia" w:hAnsiTheme="minorEastAsia"/>
          <w:b/>
          <w:sz w:val="24"/>
        </w:rPr>
      </w:pPr>
    </w:p>
    <w:p w:rsidR="00D24B91" w:rsidRPr="00285A62" w:rsidRDefault="00D24B91" w:rsidP="00D24B91">
      <w:pPr>
        <w:spacing w:line="360" w:lineRule="auto"/>
        <w:ind w:firstLineChars="150" w:firstLine="316"/>
        <w:rPr>
          <w:rFonts w:ascii="宋体" w:hAnsi="宋体" w:cs="仿宋"/>
          <w:bCs/>
          <w:szCs w:val="21"/>
        </w:rPr>
      </w:pPr>
      <w:r w:rsidRPr="00285A62">
        <w:rPr>
          <w:rFonts w:ascii="宋体" w:hAnsi="宋体" w:cs="仿宋" w:hint="eastAsia"/>
          <w:b/>
          <w:szCs w:val="21"/>
        </w:rPr>
        <w:t>1、采购项目实质性要求</w:t>
      </w:r>
      <w:r w:rsidRPr="00285A62">
        <w:rPr>
          <w:rFonts w:ascii="宋体" w:hAnsi="宋体" w:cs="仿宋" w:hint="eastAsia"/>
          <w:bCs/>
          <w:szCs w:val="21"/>
        </w:rPr>
        <w:t>：除本项目磋商文件中规定的</w:t>
      </w:r>
      <w:r w:rsidRPr="00285A62">
        <w:rPr>
          <w:rFonts w:ascii="宋体" w:hAnsi="宋体" w:cs="仿宋" w:hint="eastAsia"/>
          <w:b/>
          <w:bCs/>
          <w:szCs w:val="21"/>
        </w:rPr>
        <w:t>“实质性要求”</w:t>
      </w:r>
      <w:r w:rsidRPr="00285A62">
        <w:rPr>
          <w:rFonts w:ascii="宋体" w:hAnsi="宋体" w:cs="仿宋" w:hint="eastAsia"/>
          <w:bCs/>
          <w:szCs w:val="21"/>
        </w:rPr>
        <w:t>外（不适用于本次采购项目性质的</w:t>
      </w:r>
      <w:r w:rsidRPr="00285A62">
        <w:rPr>
          <w:rFonts w:ascii="宋体" w:hAnsi="宋体" w:cs="仿宋" w:hint="eastAsia"/>
          <w:b/>
          <w:bCs/>
          <w:szCs w:val="21"/>
        </w:rPr>
        <w:t>实质性要求</w:t>
      </w:r>
      <w:r w:rsidRPr="00285A62">
        <w:rPr>
          <w:rFonts w:ascii="宋体" w:hAnsi="宋体" w:cs="仿宋" w:hint="eastAsia"/>
          <w:bCs/>
          <w:szCs w:val="21"/>
        </w:rPr>
        <w:t>条款除外），第四章</w:t>
      </w:r>
      <w:r w:rsidRPr="00285A62">
        <w:rPr>
          <w:rFonts w:ascii="宋体" w:hAnsi="宋体" w:cs="仿宋" w:hint="eastAsia"/>
          <w:szCs w:val="21"/>
        </w:rPr>
        <w:t>★</w:t>
      </w:r>
      <w:r w:rsidRPr="00285A62">
        <w:rPr>
          <w:rFonts w:ascii="宋体" w:hAnsi="宋体" w:cs="仿宋" w:hint="eastAsia"/>
          <w:bCs/>
          <w:szCs w:val="21"/>
        </w:rPr>
        <w:t>项（如有）为实质性要求，允许</w:t>
      </w:r>
      <w:r w:rsidRPr="00285A62">
        <w:rPr>
          <w:rFonts w:ascii="宋体" w:hAnsi="宋体" w:cs="仿宋" w:hint="eastAsia"/>
          <w:szCs w:val="21"/>
        </w:rPr>
        <w:t>★</w:t>
      </w:r>
      <w:r w:rsidRPr="00285A62">
        <w:rPr>
          <w:rFonts w:ascii="宋体" w:hAnsi="宋体" w:cs="仿宋" w:hint="eastAsia"/>
          <w:bCs/>
          <w:szCs w:val="21"/>
        </w:rPr>
        <w:t>项根据磋商的实际情况进行调整。</w:t>
      </w:r>
    </w:p>
    <w:p w:rsidR="00D24B91" w:rsidRPr="00285A62" w:rsidRDefault="00D24B91" w:rsidP="00D24B91">
      <w:pPr>
        <w:spacing w:line="360" w:lineRule="auto"/>
        <w:ind w:firstLineChars="150" w:firstLine="316"/>
        <w:rPr>
          <w:rFonts w:ascii="宋体" w:hAnsi="宋体" w:cs="仿宋"/>
          <w:bCs/>
          <w:szCs w:val="21"/>
        </w:rPr>
      </w:pPr>
      <w:r w:rsidRPr="00285A62">
        <w:rPr>
          <w:rFonts w:ascii="宋体" w:hAnsi="宋体" w:cs="仿宋" w:hint="eastAsia"/>
          <w:b/>
          <w:szCs w:val="21"/>
        </w:rPr>
        <w:t>2、变动原则及方式</w:t>
      </w:r>
      <w:r w:rsidRPr="00285A62">
        <w:rPr>
          <w:rFonts w:ascii="宋体" w:hAnsi="宋体" w:cs="仿宋" w:hint="eastAsia"/>
          <w:bCs/>
          <w:szCs w:val="21"/>
        </w:rPr>
        <w:t>：</w:t>
      </w:r>
    </w:p>
    <w:p w:rsidR="00D24B91" w:rsidRPr="007A566C" w:rsidRDefault="00D24B91" w:rsidP="00D24B91">
      <w:pPr>
        <w:spacing w:line="360" w:lineRule="auto"/>
        <w:ind w:firstLineChars="150" w:firstLine="315"/>
        <w:rPr>
          <w:rFonts w:ascii="宋体" w:hAnsi="宋体" w:cs="仿宋"/>
          <w:bCs/>
          <w:szCs w:val="21"/>
        </w:rPr>
      </w:pPr>
      <w:r w:rsidRPr="007A566C">
        <w:rPr>
          <w:rFonts w:ascii="宋体" w:hAnsi="宋体" w:cs="仿宋" w:hint="eastAsia"/>
          <w:bCs/>
          <w:szCs w:val="21"/>
        </w:rPr>
        <w:t>2.1在磋商过程中，磋商小组可以根据磋商文件和磋商情况实质性变动采购需求中的技术、服务要求以及合同草案条款，但不得变动磋商文件中的其他内容。实质性变动的内容，须经采购人代表确认。</w:t>
      </w:r>
    </w:p>
    <w:p w:rsidR="00D24B91" w:rsidRPr="007A566C" w:rsidRDefault="00D24B91" w:rsidP="00D24B91">
      <w:pPr>
        <w:spacing w:line="360" w:lineRule="auto"/>
        <w:ind w:firstLineChars="150" w:firstLine="315"/>
        <w:rPr>
          <w:rFonts w:ascii="宋体" w:hAnsi="宋体" w:cs="仿宋"/>
          <w:bCs/>
          <w:szCs w:val="21"/>
        </w:rPr>
      </w:pPr>
      <w:r w:rsidRPr="007A566C">
        <w:rPr>
          <w:rFonts w:ascii="宋体" w:hAnsi="宋体" w:cs="仿宋" w:hint="eastAsia"/>
          <w:bCs/>
          <w:szCs w:val="21"/>
        </w:rPr>
        <w:t xml:space="preserve">　对磋商文件作出的实质性变动是磋商文件的有效组成部分，磋商小组应当及时以书面形式同时通知所有参加磋商的供应商。</w:t>
      </w:r>
    </w:p>
    <w:p w:rsidR="00D24B91" w:rsidRPr="007A566C" w:rsidRDefault="00D24B91" w:rsidP="00D24B91">
      <w:pPr>
        <w:spacing w:line="360" w:lineRule="auto"/>
        <w:ind w:firstLineChars="150" w:firstLine="315"/>
        <w:rPr>
          <w:rFonts w:ascii="宋体" w:hAnsi="宋体" w:cs="仿宋"/>
          <w:bCs/>
          <w:szCs w:val="21"/>
        </w:rPr>
      </w:pPr>
      <w:r w:rsidRPr="007A566C">
        <w:rPr>
          <w:rFonts w:ascii="宋体" w:hAnsi="宋体" w:cs="仿宋" w:hint="eastAsia"/>
          <w:bCs/>
          <w:szCs w:val="21"/>
        </w:rPr>
        <w:t xml:space="preserve">　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rsidR="00D24B91" w:rsidRPr="007A566C" w:rsidRDefault="00D24B91" w:rsidP="00D24B91">
      <w:pPr>
        <w:spacing w:line="360" w:lineRule="auto"/>
        <w:ind w:firstLineChars="150" w:firstLine="315"/>
        <w:rPr>
          <w:rFonts w:ascii="宋体" w:hAnsi="宋体" w:cs="仿宋"/>
          <w:bCs/>
          <w:szCs w:val="21"/>
        </w:rPr>
      </w:pPr>
      <w:r w:rsidRPr="007A566C">
        <w:rPr>
          <w:rFonts w:ascii="宋体" w:hAnsi="宋体" w:cs="仿宋" w:hint="eastAsia"/>
          <w:bCs/>
          <w:szCs w:val="21"/>
        </w:rPr>
        <w:t xml:space="preserve">   评审委员会应当将变动的内容书面通知所有参加磋商的供应商，做好书面记录。评审委员会变动采购文件的，应当要求供应商就变动的部分重新提交响应文件，并给予供应商重新提交响应文件的合理时间。</w:t>
      </w:r>
    </w:p>
    <w:p w:rsidR="00D24B91" w:rsidRPr="00344D1B" w:rsidRDefault="00D24B91" w:rsidP="00D24B91">
      <w:pPr>
        <w:spacing w:line="360" w:lineRule="auto"/>
        <w:ind w:firstLineChars="150" w:firstLine="315"/>
        <w:rPr>
          <w:rFonts w:ascii="宋体" w:hAnsi="宋体" w:cs="仿宋"/>
          <w:bCs/>
          <w:szCs w:val="21"/>
        </w:rPr>
      </w:pPr>
      <w:r w:rsidRPr="007A566C">
        <w:rPr>
          <w:rFonts w:ascii="宋体" w:hAnsi="宋体" w:cs="仿宋" w:hint="eastAsia"/>
          <w:bCs/>
          <w:szCs w:val="21"/>
        </w:rPr>
        <w:t>2.2在磋商当天由采购人代表确认需变动的具体事项，并签字。</w:t>
      </w:r>
    </w:p>
    <w:p w:rsidR="00D24B91" w:rsidRPr="00285A62" w:rsidRDefault="00D24B91" w:rsidP="00D24B91">
      <w:pPr>
        <w:tabs>
          <w:tab w:val="left" w:pos="7665"/>
        </w:tabs>
        <w:spacing w:line="400" w:lineRule="exact"/>
        <w:ind w:firstLine="480"/>
        <w:jc w:val="center"/>
        <w:rPr>
          <w:rFonts w:ascii="宋体" w:hAnsi="宋体" w:cs="仿宋"/>
          <w:b/>
          <w:bCs/>
          <w:sz w:val="24"/>
        </w:rPr>
      </w:pPr>
      <w:r w:rsidRPr="00285A62">
        <w:rPr>
          <w:rFonts w:ascii="宋体" w:hAnsi="宋体" w:cs="仿宋" w:hint="eastAsia"/>
          <w:b/>
          <w:bCs/>
          <w:sz w:val="24"/>
        </w:rPr>
        <w:t>第六章 响应文件格式</w:t>
      </w:r>
    </w:p>
    <w:p w:rsidR="00D24B91" w:rsidRPr="00285A62" w:rsidRDefault="00D24B91" w:rsidP="00D24B91">
      <w:pPr>
        <w:tabs>
          <w:tab w:val="left" w:pos="7665"/>
        </w:tabs>
        <w:spacing w:line="400" w:lineRule="exact"/>
        <w:ind w:firstLine="480"/>
        <w:jc w:val="center"/>
        <w:rPr>
          <w:rFonts w:ascii="宋体" w:hAnsi="宋体" w:cs="仿宋"/>
          <w:b/>
          <w:bCs/>
          <w:sz w:val="24"/>
        </w:rPr>
      </w:pPr>
    </w:p>
    <w:p w:rsidR="00D24B91" w:rsidRPr="00285A62" w:rsidRDefault="00D24B91" w:rsidP="00D24B91">
      <w:pPr>
        <w:numPr>
          <w:ilvl w:val="0"/>
          <w:numId w:val="19"/>
        </w:numPr>
        <w:spacing w:line="360" w:lineRule="auto"/>
        <w:rPr>
          <w:rFonts w:ascii="宋体" w:hAnsi="宋体" w:cs="仿宋"/>
          <w:szCs w:val="21"/>
        </w:rPr>
      </w:pPr>
      <w:r w:rsidRPr="00285A62">
        <w:rPr>
          <w:rFonts w:ascii="宋体" w:hAnsi="宋体" w:cs="仿宋" w:hint="eastAsia"/>
          <w:szCs w:val="21"/>
        </w:rPr>
        <w:t>本章所制响应文件格式，除格式中明确将该格式作为实质性要求的，不具有强制性。</w:t>
      </w:r>
    </w:p>
    <w:p w:rsidR="00D24B91" w:rsidRPr="00285A62" w:rsidRDefault="00D24B91" w:rsidP="00D24B91">
      <w:pPr>
        <w:spacing w:line="360" w:lineRule="auto"/>
        <w:rPr>
          <w:rFonts w:ascii="宋体" w:hAnsi="宋体" w:cs="仿宋"/>
          <w:szCs w:val="21"/>
        </w:rPr>
      </w:pPr>
      <w:r w:rsidRPr="00285A62">
        <w:rPr>
          <w:rFonts w:ascii="宋体" w:hAnsi="宋体" w:cs="仿宋" w:hint="eastAsia"/>
          <w:szCs w:val="21"/>
        </w:rPr>
        <w:t xml:space="preserve">    二、本章所制响应文件格式有关表格中的备注栏，由供应商根据自身响应情况作解释性说明，不作为必填项。</w:t>
      </w:r>
    </w:p>
    <w:p w:rsidR="00D24B91" w:rsidRPr="00285A62" w:rsidRDefault="00D24B91" w:rsidP="00D24B91">
      <w:pPr>
        <w:spacing w:line="360" w:lineRule="auto"/>
        <w:ind w:firstLineChars="200" w:firstLine="420"/>
        <w:rPr>
          <w:rFonts w:ascii="宋体" w:hAnsi="宋体" w:cs="仿宋"/>
          <w:szCs w:val="21"/>
        </w:rPr>
      </w:pPr>
      <w:r w:rsidRPr="00285A62">
        <w:rPr>
          <w:rFonts w:ascii="宋体" w:hAnsi="宋体" w:cs="仿宋" w:hint="eastAsia"/>
          <w:szCs w:val="21"/>
        </w:rPr>
        <w:t>三、本章所制响应文件格式中需要填写的相关内容事项，可能会与本采购项目无关，在不改变响应文件原义、不影响本项目采购需求的情况下，供应商可以不予填写，但应当注明。</w:t>
      </w:r>
    </w:p>
    <w:p w:rsidR="00D24B91" w:rsidRPr="00285A62" w:rsidRDefault="00D24B91" w:rsidP="00D24B91">
      <w:pPr>
        <w:spacing w:line="360" w:lineRule="auto"/>
        <w:ind w:firstLineChars="200" w:firstLine="420"/>
        <w:rPr>
          <w:rFonts w:ascii="宋体" w:hAnsi="宋体" w:cs="仿宋"/>
          <w:szCs w:val="21"/>
        </w:rPr>
      </w:pPr>
      <w:r w:rsidRPr="00285A62">
        <w:rPr>
          <w:rFonts w:ascii="宋体" w:hAnsi="宋体" w:cs="仿宋" w:hint="eastAsia"/>
          <w:szCs w:val="21"/>
        </w:rPr>
        <w:t>四、法定代表人/负责人：负责人（单位负责人）是指单位法定代表人或者法律、行政法规规定代表单位行使职权的主要负责人。法定代表人是指由法律或者法人组织章程规定，代表法人对外行使民事权利、履行民事义务的负责人。</w:t>
      </w:r>
    </w:p>
    <w:p w:rsidR="00D24B91" w:rsidRPr="00285A62" w:rsidRDefault="00D24B91" w:rsidP="00D24B91">
      <w:pPr>
        <w:rPr>
          <w:rFonts w:asciiTheme="minorEastAsia" w:eastAsiaTheme="minorEastAsia" w:hAnsiTheme="minorEastAsia" w:cstheme="minorEastAsia"/>
        </w:rPr>
      </w:pPr>
    </w:p>
    <w:p w:rsidR="00D24B91" w:rsidRPr="00344D1B" w:rsidRDefault="00D24B91" w:rsidP="00D24B91">
      <w:pPr>
        <w:jc w:val="center"/>
        <w:rPr>
          <w:rFonts w:ascii="宋体" w:hAnsi="宋体"/>
          <w:b/>
        </w:rPr>
      </w:pPr>
      <w:r w:rsidRPr="00285A62">
        <w:rPr>
          <w:rFonts w:ascii="宋体" w:hAnsi="宋体" w:hint="eastAsia"/>
          <w:b/>
        </w:rPr>
        <w:t>（响应文件分资格性响应文件和其他响应文件两部分，应分册装订密封）</w:t>
      </w:r>
    </w:p>
    <w:p w:rsidR="00A006C3" w:rsidRPr="003F4ADC" w:rsidRDefault="00A006C3">
      <w:pPr>
        <w:widowControl/>
        <w:jc w:val="left"/>
        <w:rPr>
          <w:rFonts w:asciiTheme="minorEastAsia" w:eastAsiaTheme="minorEastAsia" w:hAnsiTheme="minorEastAsia" w:cstheme="minorEastAsia"/>
        </w:rPr>
      </w:pPr>
      <w:r w:rsidRPr="003F4ADC">
        <w:rPr>
          <w:rFonts w:asciiTheme="minorEastAsia" w:eastAsiaTheme="minorEastAsia" w:hAnsiTheme="minorEastAsia" w:cstheme="minorEastAsia"/>
        </w:rPr>
        <w:br w:type="page"/>
      </w:r>
    </w:p>
    <w:p w:rsidR="004D3CF7" w:rsidRPr="003F4ADC" w:rsidRDefault="004D3CF7" w:rsidP="004D3CF7">
      <w:pPr>
        <w:jc w:val="right"/>
        <w:rPr>
          <w:rFonts w:ascii="宋体" w:hAnsi="宋体" w:cs="方正小标宋简体"/>
          <w:b/>
          <w:bCs/>
          <w:sz w:val="36"/>
          <w:szCs w:val="36"/>
        </w:rPr>
      </w:pPr>
      <w:r w:rsidRPr="003F4ADC">
        <w:rPr>
          <w:rFonts w:ascii="宋体" w:hAnsi="宋体" w:cs="方正小标宋简体" w:hint="eastAsia"/>
          <w:b/>
          <w:bCs/>
          <w:sz w:val="36"/>
          <w:szCs w:val="36"/>
        </w:rPr>
        <w:lastRenderedPageBreak/>
        <w:t>正/副本</w:t>
      </w:r>
    </w:p>
    <w:p w:rsidR="00C74F6E" w:rsidRPr="003F4ADC" w:rsidRDefault="004A23A2" w:rsidP="00C74F6E">
      <w:pPr>
        <w:spacing w:line="360" w:lineRule="auto"/>
        <w:jc w:val="center"/>
        <w:rPr>
          <w:rFonts w:ascii="宋体" w:hAnsi="宋体"/>
          <w:b/>
          <w:sz w:val="36"/>
          <w:szCs w:val="36"/>
        </w:rPr>
      </w:pPr>
      <w:r>
        <w:rPr>
          <w:rFonts w:ascii="宋体" w:hAnsi="宋体" w:hint="eastAsia"/>
          <w:b/>
          <w:sz w:val="36"/>
          <w:szCs w:val="36"/>
        </w:rPr>
        <w:t>成都市蓉城小学芙蓉校区校园劳务服务采购项目</w:t>
      </w:r>
    </w:p>
    <w:p w:rsidR="00E95471" w:rsidRPr="003F4ADC" w:rsidRDefault="00E95471" w:rsidP="00E95471">
      <w:pPr>
        <w:jc w:val="center"/>
        <w:rPr>
          <w:rFonts w:ascii="宋体" w:hAnsi="宋体"/>
          <w:b/>
          <w:sz w:val="32"/>
          <w:szCs w:val="32"/>
        </w:rPr>
      </w:pPr>
    </w:p>
    <w:p w:rsidR="00E95471" w:rsidRPr="003F4ADC" w:rsidRDefault="00E95471" w:rsidP="00E95471">
      <w:pPr>
        <w:jc w:val="center"/>
        <w:rPr>
          <w:rFonts w:ascii="宋体" w:hAnsi="宋体"/>
          <w:b/>
          <w:sz w:val="32"/>
          <w:szCs w:val="32"/>
        </w:rPr>
      </w:pPr>
    </w:p>
    <w:p w:rsidR="00E95471" w:rsidRPr="003F4ADC" w:rsidRDefault="00E95471" w:rsidP="00E95471">
      <w:pPr>
        <w:rPr>
          <w:rFonts w:ascii="宋体" w:hAnsi="宋体"/>
          <w:b/>
          <w:sz w:val="32"/>
          <w:szCs w:val="32"/>
        </w:rPr>
      </w:pPr>
    </w:p>
    <w:p w:rsidR="00E95471" w:rsidRPr="003F4ADC" w:rsidRDefault="00E95471" w:rsidP="00E95471">
      <w:pPr>
        <w:jc w:val="center"/>
        <w:rPr>
          <w:rFonts w:ascii="宋体" w:hAnsi="宋体"/>
          <w:b/>
          <w:sz w:val="32"/>
          <w:szCs w:val="32"/>
        </w:rPr>
      </w:pPr>
    </w:p>
    <w:p w:rsidR="00E95471" w:rsidRPr="003F4ADC" w:rsidRDefault="00E95471" w:rsidP="00E95471">
      <w:pPr>
        <w:rPr>
          <w:rFonts w:ascii="宋体" w:hAnsi="宋体"/>
          <w:b/>
          <w:sz w:val="32"/>
          <w:szCs w:val="32"/>
        </w:rPr>
      </w:pPr>
    </w:p>
    <w:p w:rsidR="00E95471" w:rsidRPr="003F4ADC" w:rsidRDefault="00E95471" w:rsidP="00E95471">
      <w:pPr>
        <w:jc w:val="center"/>
        <w:rPr>
          <w:rFonts w:ascii="宋体" w:hAnsi="宋体"/>
          <w:b/>
          <w:sz w:val="32"/>
          <w:szCs w:val="32"/>
        </w:rPr>
      </w:pPr>
    </w:p>
    <w:p w:rsidR="00E95471" w:rsidRPr="003F4ADC" w:rsidRDefault="00E95471" w:rsidP="00E95471">
      <w:pPr>
        <w:jc w:val="center"/>
        <w:rPr>
          <w:rFonts w:ascii="宋体" w:hAnsi="宋体"/>
          <w:b/>
          <w:sz w:val="72"/>
          <w:szCs w:val="72"/>
        </w:rPr>
      </w:pPr>
      <w:r w:rsidRPr="003F4ADC">
        <w:rPr>
          <w:rFonts w:ascii="宋体" w:hAnsi="宋体" w:hint="eastAsia"/>
          <w:b/>
          <w:sz w:val="72"/>
          <w:szCs w:val="72"/>
        </w:rPr>
        <w:t>资格性响应文件</w:t>
      </w: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E95471">
      <w:pPr>
        <w:jc w:val="left"/>
        <w:rPr>
          <w:rFonts w:ascii="宋体" w:hAnsi="宋体"/>
          <w:b/>
          <w:sz w:val="24"/>
        </w:rPr>
      </w:pPr>
    </w:p>
    <w:p w:rsidR="00E95471" w:rsidRPr="003F4ADC" w:rsidRDefault="00E95471" w:rsidP="00820F46">
      <w:pPr>
        <w:spacing w:line="360" w:lineRule="auto"/>
        <w:ind w:firstLineChars="50" w:firstLine="150"/>
        <w:jc w:val="left"/>
        <w:rPr>
          <w:rFonts w:ascii="宋体" w:hAnsi="宋体"/>
          <w:sz w:val="30"/>
          <w:szCs w:val="30"/>
        </w:rPr>
      </w:pPr>
      <w:r w:rsidRPr="003F4ADC">
        <w:rPr>
          <w:rFonts w:ascii="宋体" w:hAnsi="宋体" w:hint="eastAsia"/>
          <w:sz w:val="30"/>
          <w:szCs w:val="30"/>
        </w:rPr>
        <w:t>采购编号：</w:t>
      </w:r>
      <w:r w:rsidRPr="003F4ADC">
        <w:rPr>
          <w:rFonts w:ascii="宋体" w:hAnsi="宋体" w:hint="eastAsia"/>
          <w:sz w:val="30"/>
          <w:szCs w:val="30"/>
          <w:u w:val="single"/>
        </w:rPr>
        <w:t xml:space="preserve">           </w:t>
      </w:r>
    </w:p>
    <w:p w:rsidR="00E95471" w:rsidRPr="003F4ADC" w:rsidRDefault="00E95471" w:rsidP="00E95471">
      <w:pPr>
        <w:spacing w:line="360" w:lineRule="auto"/>
        <w:ind w:firstLineChars="50" w:firstLine="150"/>
        <w:jc w:val="left"/>
        <w:rPr>
          <w:rFonts w:ascii="宋体" w:hAnsi="宋体"/>
          <w:sz w:val="30"/>
          <w:szCs w:val="30"/>
        </w:rPr>
      </w:pPr>
      <w:r w:rsidRPr="003F4ADC">
        <w:rPr>
          <w:rFonts w:ascii="宋体" w:hAnsi="宋体" w:hint="eastAsia"/>
          <w:sz w:val="30"/>
          <w:szCs w:val="30"/>
        </w:rPr>
        <w:t>供应商名称：</w:t>
      </w:r>
      <w:r w:rsidRPr="003F4ADC">
        <w:rPr>
          <w:rFonts w:ascii="宋体" w:hAnsi="宋体" w:hint="eastAsia"/>
          <w:sz w:val="30"/>
          <w:szCs w:val="30"/>
          <w:u w:val="single"/>
        </w:rPr>
        <w:t xml:space="preserve">                      </w:t>
      </w:r>
      <w:r w:rsidRPr="003F4ADC">
        <w:rPr>
          <w:rFonts w:ascii="宋体" w:hAnsi="宋体" w:hint="eastAsia"/>
          <w:sz w:val="30"/>
          <w:szCs w:val="30"/>
        </w:rPr>
        <w:t>（盖公章）</w:t>
      </w:r>
    </w:p>
    <w:p w:rsidR="00E95471" w:rsidRPr="003F4ADC" w:rsidRDefault="00E95471" w:rsidP="00E95471">
      <w:pPr>
        <w:ind w:firstLineChars="50" w:firstLine="150"/>
        <w:rPr>
          <w:rFonts w:ascii="宋体" w:hAnsi="宋体"/>
          <w:sz w:val="30"/>
          <w:szCs w:val="30"/>
        </w:rPr>
      </w:pPr>
      <w:r w:rsidRPr="003F4ADC">
        <w:rPr>
          <w:rFonts w:ascii="宋体" w:hAnsi="宋体" w:hint="eastAsia"/>
          <w:sz w:val="30"/>
          <w:szCs w:val="30"/>
        </w:rPr>
        <w:t>日期：</w:t>
      </w:r>
      <w:r w:rsidRPr="003F4ADC">
        <w:rPr>
          <w:rFonts w:ascii="宋体" w:hAnsi="宋体" w:hint="eastAsia"/>
          <w:sz w:val="30"/>
          <w:szCs w:val="30"/>
          <w:u w:val="single"/>
        </w:rPr>
        <w:t xml:space="preserve">   </w:t>
      </w:r>
      <w:r w:rsidRPr="003F4ADC">
        <w:rPr>
          <w:rFonts w:ascii="宋体" w:hAnsi="宋体" w:hint="eastAsia"/>
          <w:sz w:val="30"/>
          <w:szCs w:val="30"/>
        </w:rPr>
        <w:t>年</w:t>
      </w:r>
      <w:r w:rsidRPr="003F4ADC">
        <w:rPr>
          <w:rFonts w:ascii="宋体" w:hAnsi="宋体" w:hint="eastAsia"/>
          <w:sz w:val="30"/>
          <w:szCs w:val="30"/>
          <w:u w:val="single"/>
        </w:rPr>
        <w:t xml:space="preserve">   </w:t>
      </w:r>
      <w:r w:rsidRPr="003F4ADC">
        <w:rPr>
          <w:rFonts w:ascii="宋体" w:hAnsi="宋体" w:hint="eastAsia"/>
          <w:sz w:val="30"/>
          <w:szCs w:val="30"/>
        </w:rPr>
        <w:t>月</w:t>
      </w:r>
      <w:r w:rsidRPr="003F4ADC">
        <w:rPr>
          <w:rFonts w:ascii="宋体" w:hAnsi="宋体" w:hint="eastAsia"/>
          <w:sz w:val="30"/>
          <w:szCs w:val="30"/>
          <w:u w:val="single"/>
        </w:rPr>
        <w:t xml:space="preserve">   </w:t>
      </w:r>
      <w:r w:rsidRPr="003F4ADC">
        <w:rPr>
          <w:rFonts w:ascii="宋体" w:hAnsi="宋体" w:hint="eastAsia"/>
          <w:sz w:val="30"/>
          <w:szCs w:val="30"/>
        </w:rPr>
        <w:t>日</w:t>
      </w:r>
    </w:p>
    <w:p w:rsidR="005E7265" w:rsidRPr="003F4ADC" w:rsidRDefault="005E7265" w:rsidP="0036528A">
      <w:pPr>
        <w:tabs>
          <w:tab w:val="left" w:pos="7665"/>
        </w:tabs>
        <w:spacing w:line="400" w:lineRule="exact"/>
        <w:rPr>
          <w:rFonts w:ascii="宋体" w:hAnsi="宋体"/>
          <w:b/>
          <w:sz w:val="32"/>
          <w:szCs w:val="32"/>
        </w:rPr>
      </w:pPr>
      <w:r w:rsidRPr="003F4ADC">
        <w:rPr>
          <w:rFonts w:ascii="宋体" w:hAnsi="宋体"/>
          <w:b/>
          <w:sz w:val="32"/>
          <w:szCs w:val="32"/>
        </w:rPr>
        <w:br w:type="page"/>
      </w:r>
    </w:p>
    <w:p w:rsidR="00D24B91" w:rsidRDefault="00D24B91" w:rsidP="00D24B91">
      <w:pPr>
        <w:spacing w:line="360" w:lineRule="auto"/>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lastRenderedPageBreak/>
        <w:t>（1）具有独立承担民事责任的能力证明材料；</w:t>
      </w:r>
    </w:p>
    <w:p w:rsidR="00D24B91" w:rsidRPr="00B916F2" w:rsidRDefault="00D24B91" w:rsidP="00D24B91">
      <w:pPr>
        <w:spacing w:line="360" w:lineRule="auto"/>
        <w:ind w:firstLineChars="200" w:firstLine="420"/>
        <w:rPr>
          <w:rFonts w:asciiTheme="minorEastAsia" w:eastAsiaTheme="minorEastAsia" w:hAnsiTheme="minorEastAsia" w:cs="宋体"/>
          <w:bCs/>
          <w:color w:val="000000" w:themeColor="text1"/>
          <w:szCs w:val="21"/>
        </w:rPr>
      </w:pPr>
      <w:r w:rsidRPr="00B916F2">
        <w:rPr>
          <w:rFonts w:asciiTheme="minorEastAsia" w:eastAsiaTheme="minorEastAsia" w:hAnsiTheme="minorEastAsia" w:cs="宋体" w:hint="eastAsia"/>
          <w:bCs/>
          <w:color w:val="000000" w:themeColor="text1"/>
          <w:szCs w:val="21"/>
        </w:rPr>
        <w:t>（注：①企业：提供统一社会信用代码营业执照；②事业单位：提供统一社会信用代码法人登记证书；③民间非营利组织及其他未列明单位：提供相应主管部门颁发的准许执业证明文件或登记证书。④分公司参加采购活动的，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供应商根据自身情况任选其一提供证明资料，证明资料以复印件加盖单位公章为准。</w:t>
      </w:r>
    </w:p>
    <w:p w:rsidR="004F1775" w:rsidRPr="003F4ADC" w:rsidRDefault="004F1775" w:rsidP="004F1775">
      <w:pPr>
        <w:spacing w:line="360" w:lineRule="auto"/>
        <w:ind w:firstLineChars="196" w:firstLine="472"/>
        <w:jc w:val="center"/>
        <w:rPr>
          <w:rFonts w:asciiTheme="minorEastAsia" w:eastAsiaTheme="minorEastAsia" w:hAnsiTheme="minorEastAsia"/>
          <w:b/>
          <w:sz w:val="24"/>
        </w:rPr>
      </w:pPr>
    </w:p>
    <w:p w:rsidR="004F1775" w:rsidRPr="003F4ADC" w:rsidRDefault="004F1775" w:rsidP="004F1775">
      <w:pPr>
        <w:spacing w:line="360" w:lineRule="auto"/>
        <w:ind w:firstLineChars="196" w:firstLine="472"/>
        <w:jc w:val="center"/>
        <w:rPr>
          <w:rFonts w:asciiTheme="minorEastAsia" w:eastAsiaTheme="minorEastAsia" w:hAnsiTheme="minorEastAsia"/>
          <w:b/>
          <w:sz w:val="24"/>
        </w:rPr>
      </w:pPr>
    </w:p>
    <w:p w:rsidR="004F1775" w:rsidRPr="003F4ADC" w:rsidRDefault="004F1775" w:rsidP="004F1775">
      <w:pPr>
        <w:spacing w:line="360" w:lineRule="auto"/>
        <w:ind w:firstLineChars="196" w:firstLine="472"/>
        <w:jc w:val="center"/>
        <w:rPr>
          <w:rFonts w:asciiTheme="minorEastAsia" w:eastAsiaTheme="minorEastAsia" w:hAnsiTheme="minorEastAsia"/>
          <w:b/>
          <w:sz w:val="24"/>
        </w:rPr>
      </w:pPr>
    </w:p>
    <w:p w:rsidR="004F1775" w:rsidRPr="003F4ADC" w:rsidRDefault="004F1775" w:rsidP="004F1775">
      <w:pPr>
        <w:spacing w:line="360" w:lineRule="auto"/>
        <w:ind w:firstLineChars="196" w:firstLine="472"/>
        <w:jc w:val="center"/>
        <w:rPr>
          <w:rFonts w:asciiTheme="minorEastAsia" w:eastAsiaTheme="minorEastAsia" w:hAnsiTheme="minorEastAsia"/>
          <w:b/>
          <w:sz w:val="24"/>
        </w:rPr>
      </w:pPr>
    </w:p>
    <w:p w:rsidR="004F1775" w:rsidRPr="003F4ADC" w:rsidRDefault="004F1775" w:rsidP="004F1775">
      <w:pPr>
        <w:spacing w:line="360" w:lineRule="auto"/>
        <w:ind w:firstLineChars="196" w:firstLine="472"/>
        <w:jc w:val="center"/>
        <w:rPr>
          <w:rFonts w:asciiTheme="minorEastAsia" w:eastAsiaTheme="minorEastAsia" w:hAnsiTheme="minorEastAsia"/>
          <w:b/>
          <w:sz w:val="24"/>
        </w:rPr>
      </w:pPr>
    </w:p>
    <w:p w:rsidR="004F1775" w:rsidRPr="003F4ADC" w:rsidRDefault="004F1775" w:rsidP="004F1775">
      <w:pPr>
        <w:spacing w:line="360" w:lineRule="auto"/>
        <w:ind w:firstLineChars="196" w:firstLine="472"/>
        <w:jc w:val="center"/>
        <w:rPr>
          <w:rFonts w:asciiTheme="minorEastAsia" w:eastAsiaTheme="minorEastAsia" w:hAnsiTheme="minorEastAsia"/>
          <w:b/>
          <w:sz w:val="24"/>
        </w:rPr>
      </w:pPr>
    </w:p>
    <w:p w:rsidR="00D24B91" w:rsidRPr="00B916F2" w:rsidRDefault="00D24B91" w:rsidP="00D24B91">
      <w:pPr>
        <w:spacing w:line="360" w:lineRule="auto"/>
        <w:ind w:firstLineChars="196" w:firstLine="472"/>
        <w:jc w:val="center"/>
        <w:rPr>
          <w:rFonts w:ascii="宋体" w:hAnsi="宋体"/>
          <w:b/>
          <w:szCs w:val="21"/>
        </w:rPr>
      </w:pPr>
      <w:r w:rsidRPr="00E37247">
        <w:rPr>
          <w:rFonts w:asciiTheme="minorEastAsia" w:eastAsiaTheme="minorEastAsia" w:hAnsiTheme="minorEastAsia" w:hint="eastAsia"/>
          <w:b/>
          <w:color w:val="000000" w:themeColor="text1"/>
          <w:sz w:val="24"/>
        </w:rPr>
        <w:t>（2）具有良好的商业信誉和健全的财务会计制度承诺书</w:t>
      </w:r>
    </w:p>
    <w:p w:rsidR="00D24B91" w:rsidRDefault="00D24B91" w:rsidP="00D24B91">
      <w:pPr>
        <w:spacing w:line="360" w:lineRule="auto"/>
        <w:ind w:firstLineChars="196" w:firstLine="413"/>
        <w:jc w:val="center"/>
        <w:rPr>
          <w:rFonts w:ascii="宋体" w:hAnsi="宋体"/>
          <w:b/>
          <w:color w:val="000000"/>
          <w:szCs w:val="21"/>
        </w:rPr>
      </w:pPr>
    </w:p>
    <w:p w:rsidR="00D24B91" w:rsidRDefault="00D24B91" w:rsidP="00D24B91">
      <w:pPr>
        <w:spacing w:line="400" w:lineRule="exact"/>
        <w:rPr>
          <w:rFonts w:ascii="宋体" w:hAnsi="宋体"/>
          <w:szCs w:val="21"/>
        </w:rPr>
      </w:pPr>
      <w:r>
        <w:rPr>
          <w:rFonts w:ascii="宋体" w:hAnsi="宋体" w:hint="eastAsia"/>
          <w:szCs w:val="21"/>
          <w:u w:val="single"/>
        </w:rPr>
        <w:t xml:space="preserve">            </w:t>
      </w:r>
      <w:r>
        <w:rPr>
          <w:rFonts w:ascii="宋体" w:hAnsi="宋体" w:hint="eastAsia"/>
          <w:szCs w:val="21"/>
        </w:rPr>
        <w:t>（采购代理机构名称）：</w:t>
      </w:r>
    </w:p>
    <w:p w:rsidR="00D24B91" w:rsidRDefault="00D24B91" w:rsidP="00D24B91">
      <w:pPr>
        <w:spacing w:line="400" w:lineRule="exact"/>
        <w:rPr>
          <w:rFonts w:ascii="宋体" w:hAnsi="宋体"/>
          <w:szCs w:val="21"/>
        </w:rPr>
      </w:pPr>
    </w:p>
    <w:p w:rsidR="00D24B91" w:rsidRDefault="00D24B91" w:rsidP="00D24B91">
      <w:pPr>
        <w:spacing w:line="360" w:lineRule="auto"/>
        <w:ind w:firstLineChars="200" w:firstLine="420"/>
        <w:rPr>
          <w:rFonts w:ascii="宋体" w:hAnsi="宋体"/>
          <w:szCs w:val="21"/>
        </w:rPr>
      </w:pPr>
    </w:p>
    <w:p w:rsidR="00D24B91" w:rsidRDefault="00D24B91" w:rsidP="00D24B91">
      <w:pPr>
        <w:spacing w:line="360" w:lineRule="auto"/>
        <w:ind w:firstLineChars="200" w:firstLine="420"/>
        <w:rPr>
          <w:rFonts w:ascii="宋体" w:hAnsi="宋体"/>
          <w:szCs w:val="21"/>
        </w:rPr>
      </w:pPr>
      <w:r>
        <w:rPr>
          <w:rFonts w:asciiTheme="minorEastAsia" w:eastAsiaTheme="minorEastAsia" w:hAnsiTheme="minorEastAsia" w:hint="eastAsia"/>
          <w:szCs w:val="21"/>
        </w:rPr>
        <w:t>我</w:t>
      </w:r>
      <w:r>
        <w:rPr>
          <w:rFonts w:ascii="宋体" w:hAnsi="宋体" w:hint="eastAsia"/>
          <w:szCs w:val="21"/>
        </w:rPr>
        <w:t>单位作为参加本次磋商的供应商，郑重承诺</w:t>
      </w:r>
      <w:r>
        <w:rPr>
          <w:rFonts w:ascii="宋体" w:hAnsi="宋体" w:cs="宋体" w:hint="eastAsia"/>
          <w:szCs w:val="21"/>
        </w:rPr>
        <w:t>具有良好的商业信誉和健全的财务会计制度</w:t>
      </w:r>
      <w:r>
        <w:rPr>
          <w:rFonts w:ascii="宋体" w:hAnsi="宋体" w:hint="eastAsia"/>
          <w:szCs w:val="21"/>
        </w:rPr>
        <w:t>，并对承诺书的真实性负责。</w:t>
      </w:r>
    </w:p>
    <w:p w:rsidR="00D24B91" w:rsidRDefault="00D24B91" w:rsidP="00D24B91">
      <w:pPr>
        <w:pStyle w:val="Default"/>
        <w:rPr>
          <w:rFonts w:eastAsiaTheme="minorEastAsia"/>
        </w:rPr>
      </w:pPr>
    </w:p>
    <w:p w:rsidR="00D24B91" w:rsidRDefault="00D24B91" w:rsidP="00D24B91">
      <w:pPr>
        <w:pStyle w:val="15"/>
        <w:rPr>
          <w:lang w:val="en-US"/>
        </w:rPr>
      </w:pPr>
    </w:p>
    <w:p w:rsidR="00D24B91" w:rsidRPr="00115B3B" w:rsidRDefault="00D24B91" w:rsidP="00D24B91"/>
    <w:p w:rsidR="00D24B91" w:rsidRDefault="00D24B91" w:rsidP="00D24B91">
      <w:pPr>
        <w:jc w:val="center"/>
        <w:rPr>
          <w:rFonts w:ascii="宋体" w:hAnsi="宋体"/>
          <w:b/>
          <w:bCs/>
          <w:szCs w:val="21"/>
        </w:rPr>
      </w:pPr>
    </w:p>
    <w:p w:rsidR="00D24B91" w:rsidRDefault="00D24B91" w:rsidP="00D24B91">
      <w:pPr>
        <w:adjustRightIn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供应商名称：</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w:t>
      </w:r>
      <w:r>
        <w:rPr>
          <w:rFonts w:asciiTheme="minorEastAsia" w:eastAsiaTheme="minorEastAsia" w:hAnsiTheme="minorEastAsia" w:hint="eastAsia"/>
          <w:color w:val="000000"/>
          <w:kern w:val="0"/>
          <w:szCs w:val="21"/>
        </w:rPr>
        <w:t>盖</w:t>
      </w:r>
      <w:r>
        <w:rPr>
          <w:rFonts w:asciiTheme="minorEastAsia" w:eastAsiaTheme="minorEastAsia" w:hAnsiTheme="minorEastAsia" w:hint="eastAsia"/>
          <w:color w:val="000000"/>
          <w:szCs w:val="21"/>
        </w:rPr>
        <w:t>单位公章）</w:t>
      </w:r>
    </w:p>
    <w:p w:rsidR="00D24B91" w:rsidRDefault="00D24B91" w:rsidP="00D24B91">
      <w:pPr>
        <w:adjustRightInd w:val="0"/>
        <w:spacing w:line="360" w:lineRule="auto"/>
        <w:jc w:val="left"/>
        <w:rPr>
          <w:rFonts w:asciiTheme="minorEastAsia" w:eastAsiaTheme="minorEastAsia" w:hAnsiTheme="minorEastAsia"/>
          <w:szCs w:val="21"/>
        </w:rPr>
      </w:pPr>
      <w:r>
        <w:rPr>
          <w:rFonts w:asciiTheme="minorEastAsia" w:eastAsiaTheme="minorEastAsia" w:hAnsiTheme="minorEastAsia" w:hint="eastAsia"/>
          <w:color w:val="000000"/>
          <w:szCs w:val="21"/>
        </w:rPr>
        <w:t xml:space="preserve">法定代表人/负责人或授权代表（签字或加盖个人名章）：  </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adjustRightInd w:val="0"/>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日  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spacing w:line="360" w:lineRule="auto"/>
        <w:ind w:firstLineChars="200" w:firstLine="420"/>
        <w:rPr>
          <w:rFonts w:asciiTheme="minorEastAsia" w:eastAsiaTheme="minorEastAsia" w:hAnsiTheme="minorEastAsia"/>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Pr="000D5833" w:rsidRDefault="00D24B91" w:rsidP="000D5833">
      <w:pPr>
        <w:adjustRightInd w:val="0"/>
        <w:spacing w:line="360" w:lineRule="auto"/>
        <w:jc w:val="left"/>
        <w:rPr>
          <w:rFonts w:asciiTheme="minorEastAsia" w:eastAsiaTheme="minorEastAsia" w:hAnsiTheme="minorEastAsia"/>
          <w:bCs/>
          <w:color w:val="000000" w:themeColor="text1"/>
          <w:szCs w:val="21"/>
        </w:rPr>
      </w:pPr>
    </w:p>
    <w:p w:rsidR="00D24B91" w:rsidRDefault="00D24B91" w:rsidP="000D5833">
      <w:pPr>
        <w:widowControl/>
        <w:jc w:val="left"/>
        <w:rPr>
          <w:rFonts w:asciiTheme="minorEastAsia" w:eastAsiaTheme="minorEastAsia" w:hAnsiTheme="minorEastAsia"/>
          <w:b/>
          <w:color w:val="000000" w:themeColor="text1"/>
          <w:szCs w:val="21"/>
        </w:rPr>
      </w:pPr>
    </w:p>
    <w:p w:rsidR="00D24B91" w:rsidRDefault="00D24B91" w:rsidP="00D24B91">
      <w:pPr>
        <w:spacing w:line="360" w:lineRule="auto"/>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lastRenderedPageBreak/>
        <w:t>（3）具有履行合同所必需的设备和专业技术能力承诺书</w:t>
      </w:r>
    </w:p>
    <w:p w:rsidR="00D24B91" w:rsidRDefault="00D24B91" w:rsidP="00D24B91">
      <w:pPr>
        <w:spacing w:line="360" w:lineRule="auto"/>
        <w:ind w:firstLineChars="196" w:firstLine="470"/>
        <w:jc w:val="center"/>
        <w:rPr>
          <w:rFonts w:asciiTheme="minorEastAsia" w:eastAsiaTheme="minorEastAsia" w:hAnsiTheme="minorEastAsia"/>
          <w:color w:val="000000" w:themeColor="text1"/>
          <w:sz w:val="24"/>
        </w:rPr>
      </w:pPr>
    </w:p>
    <w:p w:rsidR="00D24B91" w:rsidRDefault="00D24B91" w:rsidP="00D24B91">
      <w:pPr>
        <w:spacing w:line="360" w:lineRule="auto"/>
        <w:ind w:firstLineChars="196" w:firstLine="412"/>
        <w:jc w:val="center"/>
        <w:rPr>
          <w:rFonts w:asciiTheme="minorEastAsia" w:eastAsiaTheme="minorEastAsia" w:hAnsiTheme="minorEastAsia"/>
          <w:color w:val="000000" w:themeColor="text1"/>
          <w:szCs w:val="21"/>
        </w:rPr>
      </w:pPr>
    </w:p>
    <w:p w:rsidR="00D24B91" w:rsidRDefault="00D24B91" w:rsidP="00D24B91">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（采购代理机构名称）：</w:t>
      </w:r>
    </w:p>
    <w:p w:rsidR="00D24B91" w:rsidRDefault="00D24B91" w:rsidP="00D24B91">
      <w:pPr>
        <w:spacing w:line="400" w:lineRule="exact"/>
        <w:rPr>
          <w:rFonts w:asciiTheme="minorEastAsia" w:eastAsiaTheme="minorEastAsia" w:hAnsiTheme="minorEastAsia"/>
          <w:color w:val="000000" w:themeColor="text1"/>
          <w:szCs w:val="21"/>
        </w:rPr>
      </w:pPr>
    </w:p>
    <w:p w:rsidR="00D24B91" w:rsidRDefault="00D24B91" w:rsidP="00D24B91">
      <w:pPr>
        <w:spacing w:line="360" w:lineRule="auto"/>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本单位作为参加本次磋商的供应商，郑重承诺具有履行合同所必需的设备和专业技术能力，并对承诺书的真实性负责。</w:t>
      </w:r>
    </w:p>
    <w:p w:rsidR="00D24B91" w:rsidRDefault="00D24B91" w:rsidP="00D24B91">
      <w:pPr>
        <w:spacing w:line="360" w:lineRule="auto"/>
        <w:ind w:firstLineChars="200" w:firstLine="420"/>
        <w:rPr>
          <w:rFonts w:asciiTheme="minorEastAsia" w:eastAsiaTheme="minorEastAsia" w:hAnsiTheme="minorEastAsia"/>
          <w:color w:val="000000" w:themeColor="text1"/>
          <w:szCs w:val="21"/>
        </w:rPr>
      </w:pPr>
    </w:p>
    <w:p w:rsidR="00D24B91" w:rsidRDefault="00D24B91" w:rsidP="00D24B91">
      <w:pPr>
        <w:spacing w:line="360" w:lineRule="auto"/>
        <w:ind w:firstLineChars="200" w:firstLine="420"/>
        <w:rPr>
          <w:rFonts w:asciiTheme="minorEastAsia" w:eastAsiaTheme="minorEastAsia" w:hAnsiTheme="minorEastAsia"/>
          <w:color w:val="000000" w:themeColor="text1"/>
          <w:szCs w:val="21"/>
        </w:rPr>
      </w:pPr>
    </w:p>
    <w:p w:rsidR="00D24B91" w:rsidRDefault="00D24B91" w:rsidP="00D24B91">
      <w:pPr>
        <w:spacing w:line="360" w:lineRule="auto"/>
        <w:rPr>
          <w:rFonts w:asciiTheme="minorEastAsia" w:eastAsiaTheme="minorEastAsia" w:hAnsiTheme="minorEastAsia"/>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adjustRightIn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供应商名称：</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w:t>
      </w:r>
      <w:r>
        <w:rPr>
          <w:rFonts w:asciiTheme="minorEastAsia" w:eastAsiaTheme="minorEastAsia" w:hAnsiTheme="minorEastAsia" w:hint="eastAsia"/>
          <w:color w:val="000000"/>
          <w:kern w:val="0"/>
          <w:szCs w:val="21"/>
        </w:rPr>
        <w:t>盖</w:t>
      </w:r>
      <w:r>
        <w:rPr>
          <w:rFonts w:asciiTheme="minorEastAsia" w:eastAsiaTheme="minorEastAsia" w:hAnsiTheme="minorEastAsia" w:hint="eastAsia"/>
          <w:color w:val="000000"/>
          <w:szCs w:val="21"/>
        </w:rPr>
        <w:t>单位公章）</w:t>
      </w:r>
    </w:p>
    <w:p w:rsidR="00D24B91" w:rsidRDefault="00D24B91" w:rsidP="00D24B91">
      <w:pPr>
        <w:adjustRightInd w:val="0"/>
        <w:spacing w:line="360" w:lineRule="auto"/>
        <w:jc w:val="left"/>
        <w:rPr>
          <w:rFonts w:asciiTheme="minorEastAsia" w:eastAsiaTheme="minorEastAsia" w:hAnsiTheme="minorEastAsia"/>
          <w:szCs w:val="21"/>
        </w:rPr>
      </w:pPr>
      <w:r>
        <w:rPr>
          <w:rFonts w:asciiTheme="minorEastAsia" w:eastAsiaTheme="minorEastAsia" w:hAnsiTheme="minorEastAsia" w:hint="eastAsia"/>
          <w:color w:val="000000"/>
          <w:szCs w:val="21"/>
        </w:rPr>
        <w:t xml:space="preserve">法定代表人/负责人或授权代表（签字或加盖个人名章）：  </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adjustRightInd w:val="0"/>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日  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rPr>
          <w:rFonts w:asciiTheme="minorEastAsia" w:eastAsiaTheme="minorEastAsia" w:hAnsiTheme="minorEastAsia"/>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spacing w:line="360" w:lineRule="auto"/>
        <w:rPr>
          <w:rFonts w:asciiTheme="minorEastAsia" w:eastAsiaTheme="minorEastAsia" w:hAnsiTheme="minorEastAsia"/>
          <w:b/>
          <w:color w:val="000000" w:themeColor="text1"/>
          <w:szCs w:val="21"/>
        </w:rPr>
      </w:pPr>
    </w:p>
    <w:p w:rsidR="00D24B91" w:rsidRPr="00016046" w:rsidRDefault="00D24B91" w:rsidP="00D24B91">
      <w:pPr>
        <w:pStyle w:val="aff0"/>
      </w:pPr>
    </w:p>
    <w:p w:rsidR="00D24B91" w:rsidRDefault="00D24B91" w:rsidP="00D24B91">
      <w:pPr>
        <w:spacing w:line="360" w:lineRule="auto"/>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lastRenderedPageBreak/>
        <w:t>（4）具有依法缴纳税收和社会保障资金的良好记录承诺书</w:t>
      </w:r>
    </w:p>
    <w:p w:rsidR="00D24B91" w:rsidRDefault="00D24B91" w:rsidP="00D24B91">
      <w:pPr>
        <w:spacing w:line="360" w:lineRule="auto"/>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（采购代理机构名称）：</w:t>
      </w:r>
    </w:p>
    <w:p w:rsidR="00D24B91" w:rsidRDefault="00D24B91" w:rsidP="00D24B91">
      <w:pPr>
        <w:rPr>
          <w:rFonts w:asciiTheme="minorEastAsia" w:eastAsiaTheme="minorEastAsia" w:hAnsiTheme="minorEastAsia"/>
          <w:color w:val="000000" w:themeColor="text1"/>
          <w:szCs w:val="21"/>
        </w:rPr>
      </w:pPr>
    </w:p>
    <w:p w:rsidR="00D24B91" w:rsidRDefault="00D24B91" w:rsidP="00D24B91">
      <w:pPr>
        <w:spacing w:line="360" w:lineRule="auto"/>
        <w:ind w:firstLineChars="200" w:firstLine="42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本单位作为参加本次磋商的供应商，郑重承诺</w:t>
      </w:r>
      <w:r>
        <w:rPr>
          <w:rFonts w:asciiTheme="minorEastAsia" w:eastAsiaTheme="minorEastAsia" w:hAnsiTheme="minorEastAsia" w:hint="eastAsia"/>
          <w:b/>
          <w:color w:val="000000" w:themeColor="text1"/>
          <w:szCs w:val="21"/>
        </w:rPr>
        <w:t>依法缴纳税收和社会保障资金</w:t>
      </w:r>
      <w:r>
        <w:rPr>
          <w:rFonts w:asciiTheme="minorEastAsia" w:eastAsiaTheme="minorEastAsia" w:hAnsiTheme="minorEastAsia" w:hint="eastAsia"/>
          <w:color w:val="000000" w:themeColor="text1"/>
          <w:szCs w:val="21"/>
        </w:rPr>
        <w:t>，并对承诺</w:t>
      </w:r>
      <w:r>
        <w:rPr>
          <w:rFonts w:asciiTheme="minorEastAsia" w:eastAsiaTheme="minorEastAsia" w:hAnsiTheme="minorEastAsia" w:hint="eastAsia"/>
          <w:b/>
          <w:color w:val="000000" w:themeColor="text1"/>
          <w:szCs w:val="21"/>
        </w:rPr>
        <w:t>书</w:t>
      </w:r>
      <w:r>
        <w:rPr>
          <w:rFonts w:asciiTheme="minorEastAsia" w:eastAsiaTheme="minorEastAsia" w:hAnsiTheme="minorEastAsia" w:hint="eastAsia"/>
          <w:color w:val="000000" w:themeColor="text1"/>
          <w:szCs w:val="21"/>
        </w:rPr>
        <w:t>的真实性负责。</w:t>
      </w: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jc w:val="center"/>
        <w:rPr>
          <w:rFonts w:asciiTheme="minorEastAsia" w:eastAsiaTheme="minorEastAsia" w:hAnsiTheme="minorEastAsia"/>
          <w:b/>
          <w:bCs/>
          <w:color w:val="000000" w:themeColor="text1"/>
          <w:szCs w:val="21"/>
        </w:rPr>
      </w:pPr>
    </w:p>
    <w:p w:rsidR="00D24B91" w:rsidRDefault="00D24B91" w:rsidP="00D24B91">
      <w:pPr>
        <w:adjustRightIn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供应商名称：</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w:t>
      </w:r>
      <w:r>
        <w:rPr>
          <w:rFonts w:asciiTheme="minorEastAsia" w:eastAsiaTheme="minorEastAsia" w:hAnsiTheme="minorEastAsia" w:hint="eastAsia"/>
          <w:color w:val="000000"/>
          <w:kern w:val="0"/>
          <w:szCs w:val="21"/>
        </w:rPr>
        <w:t>盖</w:t>
      </w:r>
      <w:r>
        <w:rPr>
          <w:rFonts w:asciiTheme="minorEastAsia" w:eastAsiaTheme="minorEastAsia" w:hAnsiTheme="minorEastAsia" w:hint="eastAsia"/>
          <w:color w:val="000000"/>
          <w:szCs w:val="21"/>
        </w:rPr>
        <w:t>单位公章）</w:t>
      </w:r>
    </w:p>
    <w:p w:rsidR="00D24B91" w:rsidRDefault="00D24B91" w:rsidP="00D24B91">
      <w:pPr>
        <w:adjustRightInd w:val="0"/>
        <w:spacing w:line="360" w:lineRule="auto"/>
        <w:jc w:val="left"/>
        <w:rPr>
          <w:rFonts w:asciiTheme="minorEastAsia" w:eastAsiaTheme="minorEastAsia" w:hAnsiTheme="minorEastAsia"/>
          <w:szCs w:val="21"/>
        </w:rPr>
      </w:pPr>
      <w:r>
        <w:rPr>
          <w:rFonts w:asciiTheme="minorEastAsia" w:eastAsiaTheme="minorEastAsia" w:hAnsiTheme="minorEastAsia" w:hint="eastAsia"/>
          <w:color w:val="000000"/>
          <w:szCs w:val="21"/>
        </w:rPr>
        <w:t xml:space="preserve">法定代表人/负责人或授权代表（签字或加盖个人名章）：  </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adjustRightInd w:val="0"/>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日  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spacing w:line="360" w:lineRule="auto"/>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lastRenderedPageBreak/>
        <w:t>（5）参加采购活动前三年内，在经营活动中没有重大违法记录的声明</w:t>
      </w:r>
    </w:p>
    <w:p w:rsidR="00D24B91" w:rsidRDefault="00D24B91" w:rsidP="00D24B91">
      <w:pPr>
        <w:spacing w:line="360" w:lineRule="auto"/>
        <w:jc w:val="center"/>
        <w:rPr>
          <w:rFonts w:asciiTheme="minorEastAsia" w:eastAsiaTheme="minorEastAsia" w:hAnsiTheme="minorEastAsia"/>
          <w:b/>
          <w:color w:val="000000" w:themeColor="text1"/>
          <w:szCs w:val="21"/>
        </w:rPr>
      </w:pPr>
    </w:p>
    <w:p w:rsidR="00D24B91" w:rsidRDefault="00D24B91" w:rsidP="00D24B91">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（采购代理机构名称）：</w:t>
      </w: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本单位承诺参加本次采购活动前三年内，在经营活动中没有重大违法记录，并对本声明的真实性负责，如有虚假本单位将承担相应的法律责任。</w:t>
      </w: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adjustRightIn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供应商名称：</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w:t>
      </w:r>
      <w:r>
        <w:rPr>
          <w:rFonts w:asciiTheme="minorEastAsia" w:eastAsiaTheme="minorEastAsia" w:hAnsiTheme="minorEastAsia" w:hint="eastAsia"/>
          <w:color w:val="000000"/>
          <w:kern w:val="0"/>
          <w:szCs w:val="21"/>
        </w:rPr>
        <w:t>盖</w:t>
      </w:r>
      <w:r>
        <w:rPr>
          <w:rFonts w:asciiTheme="minorEastAsia" w:eastAsiaTheme="minorEastAsia" w:hAnsiTheme="minorEastAsia" w:hint="eastAsia"/>
          <w:color w:val="000000"/>
          <w:szCs w:val="21"/>
        </w:rPr>
        <w:t>单位公章）</w:t>
      </w:r>
    </w:p>
    <w:p w:rsidR="00D24B91" w:rsidRDefault="00D24B91" w:rsidP="00D24B91">
      <w:pPr>
        <w:adjustRightInd w:val="0"/>
        <w:spacing w:line="360" w:lineRule="auto"/>
        <w:jc w:val="left"/>
        <w:rPr>
          <w:rFonts w:asciiTheme="minorEastAsia" w:eastAsiaTheme="minorEastAsia" w:hAnsiTheme="minorEastAsia"/>
          <w:szCs w:val="21"/>
        </w:rPr>
      </w:pPr>
      <w:r>
        <w:rPr>
          <w:rFonts w:asciiTheme="minorEastAsia" w:eastAsiaTheme="minorEastAsia" w:hAnsiTheme="minorEastAsia" w:hint="eastAsia"/>
          <w:color w:val="000000"/>
          <w:szCs w:val="21"/>
        </w:rPr>
        <w:t xml:space="preserve">法定代表人/负责人或授权代表（签字或加盖个人名章）：  </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adjustRightInd w:val="0"/>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日  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Default="00D24B91" w:rsidP="00D24B91">
      <w:pPr>
        <w:rPr>
          <w:rFonts w:asciiTheme="minorEastAsia" w:eastAsiaTheme="minorEastAsia" w:hAnsiTheme="minorEastAsia"/>
          <w:color w:val="000000" w:themeColor="text1"/>
          <w:szCs w:val="21"/>
        </w:rPr>
      </w:pPr>
    </w:p>
    <w:p w:rsidR="00D24B91" w:rsidRPr="000D5833" w:rsidRDefault="00D24B91" w:rsidP="00D24B91">
      <w:pPr>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rsidR="00D24B91" w:rsidRDefault="00D24B91" w:rsidP="00D24B91">
      <w:pPr>
        <w:rPr>
          <w:rFonts w:ascii="宋体" w:hAnsi="宋体"/>
        </w:rPr>
      </w:pPr>
      <w:r w:rsidRPr="00D635A9">
        <w:rPr>
          <w:rFonts w:asciiTheme="minorEastAsia" w:eastAsiaTheme="minorEastAsia" w:hAnsiTheme="minorEastAsia" w:hint="eastAsia"/>
          <w:b/>
          <w:color w:val="000000" w:themeColor="text1"/>
          <w:sz w:val="24"/>
        </w:rPr>
        <w:lastRenderedPageBreak/>
        <w:t>（</w:t>
      </w:r>
      <w:r w:rsidR="000D5833">
        <w:rPr>
          <w:rFonts w:asciiTheme="minorEastAsia" w:eastAsiaTheme="minorEastAsia" w:hAnsiTheme="minorEastAsia" w:hint="eastAsia"/>
          <w:b/>
          <w:color w:val="000000" w:themeColor="text1"/>
          <w:sz w:val="24"/>
        </w:rPr>
        <w:t>6</w:t>
      </w:r>
      <w:r w:rsidRPr="00D635A9">
        <w:rPr>
          <w:rFonts w:asciiTheme="minorEastAsia" w:eastAsiaTheme="minorEastAsia" w:hAnsiTheme="minorEastAsia" w:hint="eastAsia"/>
          <w:b/>
          <w:color w:val="000000" w:themeColor="text1"/>
          <w:sz w:val="24"/>
        </w:rPr>
        <w:t>）</w:t>
      </w:r>
      <w:r w:rsidRPr="007B2A79">
        <w:rPr>
          <w:rFonts w:asciiTheme="minorEastAsia" w:eastAsiaTheme="minorEastAsia" w:hAnsiTheme="minorEastAsia" w:hint="eastAsia"/>
          <w:b/>
          <w:color w:val="000000" w:themeColor="text1"/>
          <w:sz w:val="24"/>
        </w:rPr>
        <w:t>单位负责人为同一人或者存在直接控股、管理关系的不同供应商，不得同时参加本采购项目（或采购包）投标（响应）。由供应商提供公司章程能明确股权的页面，或提供“企查查”网站（</w:t>
      </w:r>
      <w:r w:rsidRPr="007B2A79">
        <w:rPr>
          <w:rFonts w:asciiTheme="minorEastAsia" w:eastAsiaTheme="minorEastAsia" w:hAnsiTheme="minorEastAsia"/>
          <w:b/>
          <w:color w:val="000000" w:themeColor="text1"/>
          <w:sz w:val="24"/>
        </w:rPr>
        <w:t>www.qcc.com/</w:t>
      </w:r>
      <w:r w:rsidRPr="007B2A79">
        <w:rPr>
          <w:rFonts w:asciiTheme="minorEastAsia" w:eastAsiaTheme="minorEastAsia" w:hAnsiTheme="minorEastAsia" w:hint="eastAsia"/>
          <w:b/>
          <w:color w:val="000000" w:themeColor="text1"/>
          <w:sz w:val="24"/>
        </w:rPr>
        <w:t>）关于公司股权关系的截图。</w:t>
      </w:r>
    </w:p>
    <w:p w:rsidR="00D24B91" w:rsidRDefault="00D24B91" w:rsidP="00D24B91">
      <w:pPr>
        <w:rPr>
          <w:rFonts w:ascii="宋体" w:hAnsi="宋体"/>
        </w:rPr>
      </w:pPr>
    </w:p>
    <w:p w:rsidR="00D24B91" w:rsidRDefault="00D24B91" w:rsidP="00D24B91">
      <w:pPr>
        <w:rPr>
          <w:rFonts w:ascii="宋体" w:hAnsi="宋体"/>
        </w:rPr>
      </w:pPr>
    </w:p>
    <w:p w:rsidR="00D24B91" w:rsidRDefault="00D24B91" w:rsidP="00D24B91">
      <w:pPr>
        <w:rPr>
          <w:rFonts w:ascii="宋体" w:hAnsi="宋体"/>
        </w:rPr>
      </w:pPr>
    </w:p>
    <w:p w:rsidR="00D24B91" w:rsidRDefault="00D24B91" w:rsidP="00D24B91">
      <w:pPr>
        <w:rPr>
          <w:rFonts w:ascii="宋体" w:hAnsi="宋体"/>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widowControl/>
        <w:jc w:val="left"/>
        <w:rPr>
          <w:rFonts w:asciiTheme="minorEastAsia" w:eastAsiaTheme="minorEastAsia" w:hAnsiTheme="minorEastAsia"/>
          <w:b/>
          <w:color w:val="000000" w:themeColor="text1"/>
          <w:sz w:val="24"/>
        </w:rPr>
      </w:pPr>
    </w:p>
    <w:p w:rsidR="00D24B91" w:rsidRDefault="00D24B91" w:rsidP="00D24B91">
      <w:pPr>
        <w:adjustRightIn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供应商名称：</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w:t>
      </w:r>
      <w:r>
        <w:rPr>
          <w:rFonts w:asciiTheme="minorEastAsia" w:eastAsiaTheme="minorEastAsia" w:hAnsiTheme="minorEastAsia" w:hint="eastAsia"/>
          <w:color w:val="000000"/>
          <w:kern w:val="0"/>
          <w:szCs w:val="21"/>
        </w:rPr>
        <w:t>盖</w:t>
      </w:r>
      <w:r>
        <w:rPr>
          <w:rFonts w:asciiTheme="minorEastAsia" w:eastAsiaTheme="minorEastAsia" w:hAnsiTheme="minorEastAsia" w:hint="eastAsia"/>
          <w:color w:val="000000"/>
          <w:szCs w:val="21"/>
        </w:rPr>
        <w:t>单位公章）</w:t>
      </w:r>
    </w:p>
    <w:p w:rsidR="00D24B91" w:rsidRDefault="00D24B91" w:rsidP="00D24B91">
      <w:pPr>
        <w:adjustRightInd w:val="0"/>
        <w:spacing w:line="360" w:lineRule="auto"/>
        <w:jc w:val="left"/>
        <w:rPr>
          <w:rFonts w:asciiTheme="minorEastAsia" w:eastAsiaTheme="minorEastAsia" w:hAnsiTheme="minorEastAsia"/>
          <w:szCs w:val="21"/>
        </w:rPr>
      </w:pPr>
      <w:r>
        <w:rPr>
          <w:rFonts w:asciiTheme="minorEastAsia" w:eastAsiaTheme="minorEastAsia" w:hAnsiTheme="minorEastAsia" w:hint="eastAsia"/>
          <w:color w:val="000000"/>
          <w:szCs w:val="21"/>
        </w:rPr>
        <w:t xml:space="preserve">法定代表人/负责人或授权代表（签字或加盖个人名章）：  </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adjustRightInd w:val="0"/>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日  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widowControl/>
        <w:jc w:val="left"/>
        <w:rPr>
          <w:rFonts w:asciiTheme="minorEastAsia" w:eastAsiaTheme="minorEastAsia" w:hAnsiTheme="minorEastAsia"/>
          <w:b/>
          <w:color w:val="000000" w:themeColor="text1"/>
          <w:sz w:val="24"/>
        </w:rPr>
      </w:pPr>
      <w:r>
        <w:rPr>
          <w:rFonts w:asciiTheme="minorEastAsia" w:eastAsiaTheme="minorEastAsia" w:hAnsiTheme="minorEastAsia"/>
          <w:b/>
          <w:color w:val="000000" w:themeColor="text1"/>
          <w:sz w:val="24"/>
        </w:rPr>
        <w:br w:type="page"/>
      </w:r>
    </w:p>
    <w:p w:rsidR="00D24B91" w:rsidRDefault="00D24B91" w:rsidP="00D24B91">
      <w:pPr>
        <w:spacing w:line="360" w:lineRule="auto"/>
        <w:jc w:val="center"/>
        <w:rPr>
          <w:rFonts w:asciiTheme="minorEastAsia" w:eastAsiaTheme="minorEastAsia" w:hAnsiTheme="minorEastAsia"/>
          <w:b/>
          <w:color w:val="000000" w:themeColor="text1"/>
          <w:sz w:val="24"/>
        </w:rPr>
      </w:pPr>
      <w:r w:rsidRPr="00D635A9">
        <w:rPr>
          <w:rFonts w:asciiTheme="minorEastAsia" w:eastAsiaTheme="minorEastAsia" w:hAnsiTheme="minorEastAsia" w:hint="eastAsia"/>
          <w:b/>
          <w:color w:val="000000" w:themeColor="text1"/>
          <w:sz w:val="24"/>
        </w:rPr>
        <w:lastRenderedPageBreak/>
        <w:t>（</w:t>
      </w:r>
      <w:r w:rsidR="000D5833">
        <w:rPr>
          <w:rFonts w:asciiTheme="minorEastAsia" w:eastAsiaTheme="minorEastAsia" w:hAnsiTheme="minorEastAsia" w:hint="eastAsia"/>
          <w:b/>
          <w:color w:val="000000" w:themeColor="text1"/>
          <w:sz w:val="24"/>
        </w:rPr>
        <w:t>7</w:t>
      </w:r>
      <w:r w:rsidRPr="00D635A9">
        <w:rPr>
          <w:rFonts w:asciiTheme="minorEastAsia" w:eastAsiaTheme="minorEastAsia" w:hAnsiTheme="minorEastAsia" w:hint="eastAsia"/>
          <w:b/>
          <w:color w:val="000000" w:themeColor="text1"/>
          <w:sz w:val="24"/>
        </w:rPr>
        <w:t>）为本项目提供整体设计、规范编制或者项目管理、监理、检测等服务的供应商，不得再参与本项目投标（响应）</w:t>
      </w:r>
      <w:r>
        <w:rPr>
          <w:rFonts w:asciiTheme="minorEastAsia" w:eastAsiaTheme="minorEastAsia" w:hAnsiTheme="minorEastAsia" w:hint="eastAsia"/>
          <w:b/>
          <w:color w:val="000000" w:themeColor="text1"/>
          <w:sz w:val="24"/>
        </w:rPr>
        <w:t xml:space="preserve">承诺函 </w:t>
      </w:r>
    </w:p>
    <w:p w:rsidR="00D24B91" w:rsidRDefault="00D24B91" w:rsidP="00D24B91">
      <w:pPr>
        <w:spacing w:line="360" w:lineRule="auto"/>
        <w:jc w:val="center"/>
        <w:rPr>
          <w:rFonts w:asciiTheme="minorEastAsia" w:eastAsiaTheme="minorEastAsia" w:hAnsiTheme="minorEastAsia"/>
          <w:b/>
          <w:color w:val="000000" w:themeColor="text1"/>
          <w:sz w:val="24"/>
        </w:rPr>
      </w:pPr>
    </w:p>
    <w:p w:rsidR="00D24B91" w:rsidRDefault="00D24B91" w:rsidP="00D24B91">
      <w:pPr>
        <w:spacing w:line="400" w:lineRule="exac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u w:val="single"/>
        </w:rPr>
        <w:t xml:space="preserve">                         </w:t>
      </w:r>
      <w:r>
        <w:rPr>
          <w:rFonts w:asciiTheme="minorEastAsia" w:eastAsiaTheme="minorEastAsia" w:hAnsiTheme="minorEastAsia" w:hint="eastAsia"/>
          <w:color w:val="000000" w:themeColor="text1"/>
          <w:szCs w:val="21"/>
        </w:rPr>
        <w:t>（采购代理机构名称）：</w:t>
      </w: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本单位承诺参加本次采购活动前，没有</w:t>
      </w:r>
      <w:r w:rsidRPr="00D635A9">
        <w:rPr>
          <w:rFonts w:asciiTheme="minorEastAsia" w:eastAsiaTheme="minorEastAsia" w:hAnsiTheme="minorEastAsia" w:hint="eastAsia"/>
          <w:color w:val="000000" w:themeColor="text1"/>
          <w:szCs w:val="21"/>
        </w:rPr>
        <w:t>为本项目提供整体设计、规范编制或者项目管理、监理、检测等服务</w:t>
      </w:r>
      <w:r>
        <w:rPr>
          <w:rFonts w:asciiTheme="minorEastAsia" w:eastAsiaTheme="minorEastAsia" w:hAnsiTheme="minorEastAsia" w:hint="eastAsia"/>
          <w:color w:val="000000" w:themeColor="text1"/>
          <w:szCs w:val="21"/>
        </w:rPr>
        <w:t>，并对本承诺函的真实性负责，如有虚假本单位将承担相应的法律责任。</w:t>
      </w: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spacing w:line="360" w:lineRule="auto"/>
        <w:ind w:firstLineChars="250" w:firstLine="525"/>
        <w:rPr>
          <w:rFonts w:asciiTheme="minorEastAsia" w:eastAsiaTheme="minorEastAsia" w:hAnsiTheme="minorEastAsia"/>
          <w:color w:val="000000" w:themeColor="text1"/>
          <w:szCs w:val="21"/>
        </w:rPr>
      </w:pPr>
    </w:p>
    <w:p w:rsidR="00D24B91" w:rsidRDefault="00D24B91" w:rsidP="00D24B91">
      <w:pPr>
        <w:adjustRightInd w:val="0"/>
        <w:spacing w:line="360" w:lineRule="auto"/>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供应商名称：</w:t>
      </w:r>
      <w:r>
        <w:rPr>
          <w:rFonts w:asciiTheme="minorEastAsia" w:eastAsiaTheme="minorEastAsia" w:hAnsiTheme="minorEastAsia" w:hint="eastAsia"/>
          <w:color w:val="000000"/>
          <w:szCs w:val="21"/>
          <w:u w:val="single"/>
        </w:rPr>
        <w:t xml:space="preserve">              </w:t>
      </w:r>
      <w:r>
        <w:rPr>
          <w:rFonts w:asciiTheme="minorEastAsia" w:eastAsiaTheme="minorEastAsia" w:hAnsiTheme="minorEastAsia" w:hint="eastAsia"/>
          <w:color w:val="000000"/>
          <w:szCs w:val="21"/>
        </w:rPr>
        <w:t>（</w:t>
      </w:r>
      <w:r>
        <w:rPr>
          <w:rFonts w:asciiTheme="minorEastAsia" w:eastAsiaTheme="minorEastAsia" w:hAnsiTheme="minorEastAsia" w:hint="eastAsia"/>
          <w:color w:val="000000"/>
          <w:kern w:val="0"/>
          <w:szCs w:val="21"/>
        </w:rPr>
        <w:t>盖</w:t>
      </w:r>
      <w:r>
        <w:rPr>
          <w:rFonts w:asciiTheme="minorEastAsia" w:eastAsiaTheme="minorEastAsia" w:hAnsiTheme="minorEastAsia" w:hint="eastAsia"/>
          <w:color w:val="000000"/>
          <w:szCs w:val="21"/>
        </w:rPr>
        <w:t>单位公章）</w:t>
      </w:r>
    </w:p>
    <w:p w:rsidR="00D24B91" w:rsidRDefault="00D24B91" w:rsidP="00D24B91">
      <w:pPr>
        <w:adjustRightInd w:val="0"/>
        <w:spacing w:line="360" w:lineRule="auto"/>
        <w:jc w:val="left"/>
        <w:rPr>
          <w:rFonts w:asciiTheme="minorEastAsia" w:eastAsiaTheme="minorEastAsia" w:hAnsiTheme="minorEastAsia"/>
          <w:szCs w:val="21"/>
        </w:rPr>
      </w:pPr>
      <w:r>
        <w:rPr>
          <w:rFonts w:asciiTheme="minorEastAsia" w:eastAsiaTheme="minorEastAsia" w:hAnsiTheme="minorEastAsia" w:hint="eastAsia"/>
          <w:color w:val="000000"/>
          <w:szCs w:val="21"/>
        </w:rPr>
        <w:t xml:space="preserve">法定代表人/负责人或授权代表（签字或加盖个人名章）：  </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adjustRightInd w:val="0"/>
        <w:spacing w:line="360" w:lineRule="auto"/>
        <w:jc w:val="left"/>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日  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 xml:space="preserve"> </w:t>
      </w:r>
    </w:p>
    <w:p w:rsidR="00D24B91" w:rsidRDefault="00D24B91" w:rsidP="00D24B91">
      <w:pPr>
        <w:rPr>
          <w:rFonts w:ascii="宋体" w:hAnsi="宋体"/>
        </w:rPr>
      </w:pPr>
      <w:r>
        <w:rPr>
          <w:rFonts w:ascii="宋体" w:hAnsi="宋体"/>
        </w:rPr>
        <w:br w:type="page"/>
      </w:r>
    </w:p>
    <w:p w:rsidR="00D24B91" w:rsidRDefault="00D24B91" w:rsidP="00D24B91">
      <w:pPr>
        <w:spacing w:line="360" w:lineRule="auto"/>
        <w:jc w:val="center"/>
        <w:rPr>
          <w:rFonts w:ascii="宋体" w:hAnsi="宋体"/>
          <w:b/>
          <w:color w:val="000000"/>
          <w:szCs w:val="21"/>
        </w:rPr>
      </w:pPr>
      <w:r>
        <w:rPr>
          <w:rFonts w:ascii="宋体" w:hAnsi="宋体" w:hint="eastAsia"/>
          <w:b/>
          <w:sz w:val="24"/>
        </w:rPr>
        <w:lastRenderedPageBreak/>
        <w:t>（</w:t>
      </w:r>
      <w:r w:rsidR="000D5833">
        <w:rPr>
          <w:rFonts w:ascii="宋体" w:hAnsi="宋体" w:hint="eastAsia"/>
          <w:b/>
          <w:sz w:val="24"/>
        </w:rPr>
        <w:t>8</w:t>
      </w:r>
      <w:r>
        <w:rPr>
          <w:rFonts w:ascii="宋体" w:hAnsi="宋体" w:hint="eastAsia"/>
          <w:b/>
          <w:sz w:val="24"/>
        </w:rPr>
        <w:t>）</w:t>
      </w:r>
      <w:r>
        <w:rPr>
          <w:rFonts w:ascii="宋体" w:hAnsi="宋体" w:hint="eastAsia"/>
          <w:b/>
          <w:bCs/>
          <w:color w:val="000000"/>
          <w:sz w:val="24"/>
        </w:rPr>
        <w:t>法定代表人/负责人授权委托书</w:t>
      </w:r>
    </w:p>
    <w:p w:rsidR="00D24B91" w:rsidRDefault="00D24B91" w:rsidP="00D24B91">
      <w:pPr>
        <w:pStyle w:val="af1"/>
        <w:tabs>
          <w:tab w:val="left" w:pos="7665"/>
        </w:tabs>
        <w:spacing w:line="400" w:lineRule="exact"/>
        <w:ind w:left="1200" w:firstLineChars="0" w:firstLine="0"/>
        <w:rPr>
          <w:rFonts w:ascii="宋体" w:hAnsi="宋体"/>
          <w:b/>
          <w:bCs/>
          <w:color w:val="000000"/>
          <w:sz w:val="24"/>
        </w:rPr>
      </w:pPr>
    </w:p>
    <w:p w:rsidR="00D24B91" w:rsidRDefault="00D24B91" w:rsidP="00D24B91">
      <w:pPr>
        <w:spacing w:line="400" w:lineRule="exact"/>
        <w:rPr>
          <w:rFonts w:ascii="宋体" w:hAnsi="宋体"/>
          <w:szCs w:val="21"/>
        </w:rPr>
      </w:pPr>
      <w:r>
        <w:rPr>
          <w:rFonts w:ascii="宋体" w:hAnsi="宋体" w:hint="eastAsia"/>
          <w:szCs w:val="21"/>
        </w:rPr>
        <w:t>__________________（采购代理机构名称）：</w:t>
      </w:r>
    </w:p>
    <w:p w:rsidR="00D24B91" w:rsidRDefault="00D24B91" w:rsidP="00D24B91">
      <w:pPr>
        <w:spacing w:line="400" w:lineRule="exact"/>
        <w:ind w:firstLineChars="200" w:firstLine="420"/>
        <w:rPr>
          <w:rFonts w:ascii="宋体" w:hAnsi="宋体"/>
          <w:szCs w:val="21"/>
        </w:rPr>
      </w:pPr>
      <w:r>
        <w:rPr>
          <w:rFonts w:ascii="宋体" w:hAnsi="宋体" w:hint="eastAsia"/>
          <w:szCs w:val="21"/>
        </w:rPr>
        <w:t>本授权声明：</w:t>
      </w:r>
      <w:r>
        <w:rPr>
          <w:rFonts w:ascii="宋体" w:hAnsi="宋体" w:hint="eastAsia"/>
          <w:szCs w:val="21"/>
          <w:u w:val="single"/>
        </w:rPr>
        <w:t xml:space="preserve">                     </w:t>
      </w:r>
      <w:r>
        <w:rPr>
          <w:rFonts w:ascii="宋体" w:hAnsi="宋体" w:hint="eastAsia"/>
          <w:szCs w:val="21"/>
        </w:rPr>
        <w:t>（</w:t>
      </w:r>
      <w:r>
        <w:rPr>
          <w:rFonts w:ascii="宋体" w:hAnsi="宋体" w:cs="宋体" w:hint="eastAsia"/>
          <w:bCs/>
          <w:color w:val="000000"/>
          <w:szCs w:val="21"/>
        </w:rPr>
        <w:t>供应商</w:t>
      </w:r>
      <w:r>
        <w:rPr>
          <w:rFonts w:ascii="宋体" w:hAnsi="宋体" w:hint="eastAsia"/>
          <w:szCs w:val="21"/>
        </w:rPr>
        <w:t>名称）</w:t>
      </w:r>
      <w:r>
        <w:rPr>
          <w:rFonts w:ascii="宋体" w:hAnsi="宋体" w:hint="eastAsia"/>
          <w:szCs w:val="21"/>
          <w:u w:val="single"/>
        </w:rPr>
        <w:t xml:space="preserve">          </w:t>
      </w:r>
      <w:r>
        <w:rPr>
          <w:rFonts w:ascii="宋体" w:hAnsi="宋体" w:hint="eastAsia"/>
          <w:szCs w:val="21"/>
        </w:rPr>
        <w:t>（</w:t>
      </w:r>
      <w:r>
        <w:rPr>
          <w:rFonts w:ascii="宋体" w:hAnsi="宋体" w:hint="eastAsia"/>
          <w:color w:val="000000"/>
          <w:szCs w:val="21"/>
        </w:rPr>
        <w:t>法定代表人</w:t>
      </w:r>
      <w:r>
        <w:rPr>
          <w:rFonts w:ascii="宋体" w:hAnsi="宋体" w:hint="eastAsia"/>
          <w:szCs w:val="21"/>
        </w:rPr>
        <w:t>/负责人</w:t>
      </w:r>
      <w:r>
        <w:rPr>
          <w:rFonts w:ascii="宋体" w:hAnsi="宋体" w:hint="eastAsia"/>
          <w:color w:val="000000"/>
          <w:szCs w:val="21"/>
        </w:rPr>
        <w:t>姓名、职务</w:t>
      </w:r>
      <w:r>
        <w:rPr>
          <w:rFonts w:ascii="宋体" w:hAnsi="宋体" w:hint="eastAsia"/>
          <w:szCs w:val="21"/>
        </w:rPr>
        <w:t>）授权</w:t>
      </w:r>
      <w:r>
        <w:rPr>
          <w:rFonts w:ascii="宋体" w:hAnsi="宋体" w:hint="eastAsia"/>
          <w:szCs w:val="21"/>
          <w:u w:val="single"/>
        </w:rPr>
        <w:t xml:space="preserve">                        </w:t>
      </w:r>
      <w:r>
        <w:rPr>
          <w:rFonts w:ascii="宋体" w:hAnsi="宋体" w:hint="eastAsia"/>
          <w:szCs w:val="21"/>
        </w:rPr>
        <w:t xml:space="preserve">（被授权人姓名、职务）为我方 “ </w:t>
      </w:r>
      <w:r>
        <w:rPr>
          <w:rFonts w:ascii="宋体" w:hAnsi="宋体" w:hint="eastAsia"/>
          <w:szCs w:val="21"/>
          <w:u w:val="single"/>
        </w:rPr>
        <w:t xml:space="preserve">             </w:t>
      </w:r>
      <w:r>
        <w:rPr>
          <w:rFonts w:ascii="宋体" w:hAnsi="宋体" w:hint="eastAsia"/>
          <w:szCs w:val="21"/>
        </w:rPr>
        <w:t>” 项目（采购编号：</w:t>
      </w:r>
      <w:r>
        <w:rPr>
          <w:rFonts w:ascii="宋体" w:hAnsi="宋体" w:hint="eastAsia"/>
          <w:szCs w:val="21"/>
          <w:u w:val="single"/>
        </w:rPr>
        <w:t xml:space="preserve">       </w:t>
      </w:r>
      <w:r>
        <w:rPr>
          <w:rFonts w:ascii="宋体" w:hAnsi="宋体" w:hint="eastAsia"/>
          <w:szCs w:val="21"/>
        </w:rPr>
        <w:t>）磋商活动的合法代表，以我方名义全权处理该项目有关磋商、签订合同以及执行合同等一切事宜。</w:t>
      </w:r>
    </w:p>
    <w:p w:rsidR="00D24B91" w:rsidRDefault="00D24B91" w:rsidP="00D24B91">
      <w:pPr>
        <w:spacing w:line="400" w:lineRule="exact"/>
        <w:ind w:firstLineChars="200" w:firstLine="420"/>
        <w:rPr>
          <w:rFonts w:ascii="宋体" w:hAnsi="宋体"/>
          <w:szCs w:val="21"/>
        </w:rPr>
      </w:pPr>
      <w:r>
        <w:rPr>
          <w:rFonts w:ascii="宋体" w:hAnsi="宋体" w:hint="eastAsia"/>
          <w:szCs w:val="21"/>
        </w:rPr>
        <w:t>特此声明。</w:t>
      </w:r>
    </w:p>
    <w:p w:rsidR="00D24B91" w:rsidRDefault="00D24B91" w:rsidP="00D24B91">
      <w:pPr>
        <w:spacing w:line="400" w:lineRule="exact"/>
        <w:ind w:firstLineChars="200" w:firstLine="420"/>
        <w:rPr>
          <w:rFonts w:ascii="宋体" w:hAnsi="宋体"/>
          <w:szCs w:val="21"/>
        </w:rPr>
      </w:pPr>
    </w:p>
    <w:p w:rsidR="00D24B91" w:rsidRDefault="00D24B91" w:rsidP="00D24B91">
      <w:pPr>
        <w:spacing w:line="400" w:lineRule="exact"/>
        <w:ind w:firstLineChars="200" w:firstLine="420"/>
        <w:rPr>
          <w:rFonts w:ascii="宋体" w:hAnsi="宋体"/>
          <w:szCs w:val="21"/>
        </w:rPr>
      </w:pPr>
    </w:p>
    <w:p w:rsidR="00D24B91" w:rsidRDefault="00D24B91" w:rsidP="00D24B91">
      <w:pPr>
        <w:spacing w:line="400" w:lineRule="exact"/>
        <w:rPr>
          <w:rFonts w:ascii="宋体" w:hAnsi="宋体"/>
          <w:szCs w:val="21"/>
        </w:rPr>
      </w:pPr>
    </w:p>
    <w:p w:rsidR="00D24B91" w:rsidRDefault="00D24B91" w:rsidP="00D24B91">
      <w:pPr>
        <w:spacing w:line="400" w:lineRule="exact"/>
        <w:ind w:firstLineChars="200" w:firstLine="420"/>
        <w:rPr>
          <w:rFonts w:ascii="宋体" w:hAnsi="宋体"/>
          <w:szCs w:val="21"/>
        </w:rPr>
      </w:pPr>
    </w:p>
    <w:p w:rsidR="00D24B91" w:rsidRDefault="00D24B91" w:rsidP="00D24B91">
      <w:pPr>
        <w:widowControl/>
        <w:spacing w:line="360" w:lineRule="auto"/>
        <w:ind w:firstLineChars="196" w:firstLine="412"/>
        <w:jc w:val="left"/>
        <w:outlineLvl w:val="1"/>
        <w:rPr>
          <w:rFonts w:ascii="宋体" w:hAnsi="宋体"/>
          <w:szCs w:val="21"/>
        </w:rPr>
      </w:pPr>
      <w:r>
        <w:rPr>
          <w:rFonts w:ascii="宋体" w:hAnsi="宋体" w:hint="eastAsia"/>
          <w:szCs w:val="21"/>
        </w:rPr>
        <w:t>供应商名称：</w:t>
      </w:r>
      <w:r>
        <w:rPr>
          <w:rFonts w:ascii="宋体" w:hAnsi="宋体" w:hint="eastAsia"/>
          <w:szCs w:val="21"/>
          <w:u w:val="single"/>
        </w:rPr>
        <w:t xml:space="preserve">                </w:t>
      </w:r>
      <w:r>
        <w:rPr>
          <w:rFonts w:ascii="宋体" w:hAnsi="宋体" w:hint="eastAsia"/>
          <w:szCs w:val="21"/>
        </w:rPr>
        <w:t xml:space="preserve">（盖单位公章） </w:t>
      </w:r>
    </w:p>
    <w:p w:rsidR="00D24B91" w:rsidRDefault="00D24B91" w:rsidP="00D24B91">
      <w:pPr>
        <w:widowControl/>
        <w:spacing w:line="360" w:lineRule="auto"/>
        <w:ind w:firstLineChars="196" w:firstLine="412"/>
        <w:jc w:val="left"/>
        <w:outlineLvl w:val="1"/>
        <w:rPr>
          <w:rFonts w:ascii="宋体" w:hAnsi="宋体"/>
          <w:bCs/>
          <w:sz w:val="24"/>
          <w:u w:val="single"/>
        </w:rPr>
      </w:pPr>
      <w:r>
        <w:rPr>
          <w:rFonts w:ascii="宋体" w:hAnsi="宋体" w:hint="eastAsia"/>
          <w:szCs w:val="21"/>
        </w:rPr>
        <w:t xml:space="preserve">法定代表人/负责人（签字或加盖个人名章）：  </w:t>
      </w:r>
      <w:r>
        <w:rPr>
          <w:rFonts w:ascii="宋体" w:hAnsi="宋体" w:hint="eastAsia"/>
          <w:bCs/>
          <w:sz w:val="24"/>
          <w:u w:val="single"/>
        </w:rPr>
        <w:t xml:space="preserve">           </w:t>
      </w:r>
    </w:p>
    <w:p w:rsidR="00D24B91" w:rsidRDefault="00D24B91" w:rsidP="00D24B91">
      <w:pPr>
        <w:widowControl/>
        <w:spacing w:line="360" w:lineRule="auto"/>
        <w:ind w:firstLineChars="196" w:firstLine="412"/>
        <w:jc w:val="left"/>
        <w:outlineLvl w:val="1"/>
        <w:rPr>
          <w:rFonts w:ascii="宋体" w:hAnsi="宋体"/>
          <w:szCs w:val="21"/>
        </w:rPr>
      </w:pPr>
      <w:r>
        <w:rPr>
          <w:rFonts w:ascii="宋体" w:hAnsi="宋体" w:hint="eastAsia"/>
          <w:szCs w:val="21"/>
        </w:rPr>
        <w:t>职务：</w:t>
      </w:r>
      <w:r>
        <w:rPr>
          <w:rFonts w:ascii="宋体" w:hAnsi="宋体" w:hint="eastAsia"/>
          <w:szCs w:val="21"/>
          <w:u w:val="single"/>
        </w:rPr>
        <w:t xml:space="preserve">               </w:t>
      </w:r>
      <w:r>
        <w:rPr>
          <w:rFonts w:ascii="宋体" w:hAnsi="宋体" w:hint="eastAsia"/>
          <w:szCs w:val="21"/>
        </w:rPr>
        <w:t xml:space="preserve"> </w:t>
      </w:r>
    </w:p>
    <w:p w:rsidR="00D24B91" w:rsidRDefault="00D24B91" w:rsidP="00D24B91">
      <w:pPr>
        <w:widowControl/>
        <w:spacing w:line="360" w:lineRule="auto"/>
        <w:ind w:firstLineChars="196" w:firstLine="412"/>
        <w:jc w:val="left"/>
        <w:outlineLvl w:val="1"/>
        <w:rPr>
          <w:rFonts w:ascii="宋体" w:hAnsi="宋体"/>
          <w:szCs w:val="21"/>
        </w:rPr>
      </w:pPr>
      <w:r>
        <w:rPr>
          <w:rFonts w:ascii="宋体" w:hAnsi="宋体" w:hint="eastAsia"/>
          <w:szCs w:val="21"/>
        </w:rPr>
        <w:t>被授权人签字：</w:t>
      </w:r>
      <w:r>
        <w:rPr>
          <w:rFonts w:ascii="宋体" w:hAnsi="宋体" w:hint="eastAsia"/>
          <w:szCs w:val="21"/>
          <w:u w:val="single"/>
        </w:rPr>
        <w:t xml:space="preserve">               </w:t>
      </w:r>
      <w:r>
        <w:rPr>
          <w:rFonts w:ascii="宋体" w:hAnsi="宋体" w:hint="eastAsia"/>
          <w:szCs w:val="21"/>
        </w:rPr>
        <w:t xml:space="preserve"> </w:t>
      </w:r>
    </w:p>
    <w:p w:rsidR="00D24B91" w:rsidRDefault="00D24B91" w:rsidP="00D24B91">
      <w:pPr>
        <w:widowControl/>
        <w:spacing w:line="360" w:lineRule="auto"/>
        <w:ind w:firstLineChars="196" w:firstLine="412"/>
        <w:jc w:val="left"/>
        <w:outlineLvl w:val="1"/>
        <w:rPr>
          <w:rFonts w:ascii="宋体" w:hAnsi="宋体"/>
          <w:szCs w:val="21"/>
        </w:rPr>
      </w:pPr>
      <w:r>
        <w:rPr>
          <w:rFonts w:ascii="宋体" w:hAnsi="宋体" w:hint="eastAsia"/>
          <w:szCs w:val="21"/>
        </w:rPr>
        <w:t>职务：</w:t>
      </w:r>
      <w:r>
        <w:rPr>
          <w:rFonts w:ascii="宋体" w:hAnsi="宋体" w:hint="eastAsia"/>
          <w:szCs w:val="21"/>
          <w:u w:val="single"/>
        </w:rPr>
        <w:t xml:space="preserve">               </w:t>
      </w:r>
      <w:r>
        <w:rPr>
          <w:rFonts w:ascii="宋体" w:hAnsi="宋体" w:hint="eastAsia"/>
          <w:szCs w:val="21"/>
        </w:rPr>
        <w:t xml:space="preserve"> </w:t>
      </w:r>
    </w:p>
    <w:p w:rsidR="00D24B91" w:rsidRDefault="00D24B91" w:rsidP="00D24B91">
      <w:pPr>
        <w:widowControl/>
        <w:spacing w:line="360" w:lineRule="auto"/>
        <w:ind w:firstLineChars="196" w:firstLine="412"/>
        <w:jc w:val="left"/>
        <w:outlineLvl w:val="1"/>
        <w:rPr>
          <w:rFonts w:ascii="宋体" w:hAnsi="宋体"/>
          <w:szCs w:val="21"/>
        </w:rPr>
      </w:pPr>
      <w:r>
        <w:rPr>
          <w:rFonts w:ascii="宋体" w:hAnsi="宋体" w:hint="eastAsia"/>
          <w:szCs w:val="21"/>
        </w:rPr>
        <w:t>日    期：</w:t>
      </w:r>
      <w:r>
        <w:rPr>
          <w:rFonts w:ascii="宋体" w:hAnsi="宋体" w:hint="eastAsia"/>
          <w:szCs w:val="21"/>
          <w:u w:val="single"/>
        </w:rPr>
        <w:t xml:space="preserve">            </w:t>
      </w:r>
      <w:r>
        <w:rPr>
          <w:rFonts w:ascii="宋体" w:hAnsi="宋体" w:hint="eastAsia"/>
          <w:szCs w:val="21"/>
        </w:rPr>
        <w:t xml:space="preserve"> </w:t>
      </w:r>
    </w:p>
    <w:p w:rsidR="00D24B91" w:rsidRDefault="00D24B91" w:rsidP="00D24B91">
      <w:pPr>
        <w:widowControl/>
        <w:spacing w:line="360" w:lineRule="auto"/>
        <w:ind w:firstLineChars="196" w:firstLine="470"/>
        <w:jc w:val="left"/>
        <w:outlineLvl w:val="1"/>
        <w:rPr>
          <w:rFonts w:ascii="宋体" w:hAnsi="宋体"/>
          <w:sz w:val="24"/>
        </w:rPr>
      </w:pPr>
    </w:p>
    <w:p w:rsidR="00D24B91" w:rsidRDefault="00D24B91" w:rsidP="00D24B91">
      <w:pPr>
        <w:spacing w:line="400" w:lineRule="exact"/>
        <w:rPr>
          <w:rFonts w:ascii="宋体" w:hAnsi="宋体"/>
          <w:b/>
          <w:sz w:val="28"/>
          <w:szCs w:val="28"/>
        </w:rPr>
      </w:pPr>
      <w:r>
        <w:rPr>
          <w:rFonts w:ascii="宋体" w:hAnsi="宋体" w:hint="eastAsia"/>
          <w:sz w:val="32"/>
        </w:rPr>
        <w:t xml:space="preserve">         </w:t>
      </w:r>
      <w:r>
        <w:rPr>
          <w:rFonts w:ascii="宋体" w:hAnsi="宋体" w:hint="eastAsia"/>
          <w:b/>
          <w:sz w:val="28"/>
          <w:szCs w:val="28"/>
        </w:rPr>
        <w:t xml:space="preserve">     </w:t>
      </w:r>
    </w:p>
    <w:p w:rsidR="00D24B91" w:rsidRDefault="00D24B91" w:rsidP="00D24B91">
      <w:pPr>
        <w:spacing w:line="400" w:lineRule="exact"/>
        <w:rPr>
          <w:rFonts w:asciiTheme="minorEastAsia" w:eastAsiaTheme="minorEastAsia" w:hAnsiTheme="minorEastAsia"/>
          <w:b/>
          <w:szCs w:val="21"/>
        </w:rPr>
      </w:pPr>
      <w:r>
        <w:rPr>
          <w:rFonts w:asciiTheme="minorEastAsia" w:eastAsiaTheme="minorEastAsia" w:hAnsiTheme="minorEastAsia" w:hint="eastAsia"/>
          <w:b/>
          <w:szCs w:val="21"/>
        </w:rPr>
        <w:t xml:space="preserve">附：（1）法定代表人/负责人身份证明； </w:t>
      </w:r>
    </w:p>
    <w:p w:rsidR="00D24B91" w:rsidRDefault="00D24B91" w:rsidP="00D24B91">
      <w:pPr>
        <w:spacing w:line="400" w:lineRule="exact"/>
        <w:ind w:firstLineChars="147" w:firstLine="310"/>
        <w:rPr>
          <w:rFonts w:asciiTheme="minorEastAsia" w:eastAsiaTheme="minorEastAsia" w:hAnsiTheme="minorEastAsia"/>
          <w:b/>
          <w:szCs w:val="21"/>
        </w:rPr>
      </w:pPr>
      <w:r>
        <w:rPr>
          <w:rFonts w:asciiTheme="minorEastAsia" w:eastAsiaTheme="minorEastAsia" w:hAnsiTheme="minorEastAsia" w:hint="eastAsia"/>
          <w:b/>
          <w:szCs w:val="21"/>
        </w:rPr>
        <w:t>（2）授权代表身份证（双面）复印件（加盖公章）。</w:t>
      </w:r>
    </w:p>
    <w:p w:rsidR="00D24B91" w:rsidRDefault="00D24B91" w:rsidP="00D24B91">
      <w:pPr>
        <w:spacing w:line="400" w:lineRule="exact"/>
        <w:rPr>
          <w:rFonts w:asciiTheme="minorEastAsia" w:eastAsiaTheme="minorEastAsia" w:hAnsiTheme="minorEastAsia"/>
          <w:b/>
          <w:szCs w:val="21"/>
        </w:rPr>
      </w:pPr>
    </w:p>
    <w:p w:rsidR="00D24B91" w:rsidRDefault="00D24B91" w:rsidP="00D24B91">
      <w:pPr>
        <w:spacing w:line="400" w:lineRule="exact"/>
        <w:ind w:firstLineChars="147" w:firstLine="310"/>
        <w:rPr>
          <w:rFonts w:asciiTheme="minorEastAsia" w:eastAsiaTheme="minorEastAsia" w:hAnsiTheme="minorEastAsia"/>
          <w:b/>
          <w:szCs w:val="21"/>
        </w:rPr>
      </w:pPr>
      <w:r>
        <w:rPr>
          <w:rFonts w:asciiTheme="minorEastAsia" w:eastAsiaTheme="minorEastAsia" w:hAnsiTheme="minorEastAsia" w:hint="eastAsia"/>
          <w:b/>
          <w:szCs w:val="21"/>
        </w:rPr>
        <w:t>注:委托授权代表参加磋商时，按以上要求准备【含：法定代表人/负责人授权委托书、法定代表人/负责人身份证明、授权代表身份证（双面）复印件（加盖公章）】。</w:t>
      </w:r>
    </w:p>
    <w:p w:rsidR="00D24B91" w:rsidRDefault="00D24B91" w:rsidP="00D24B91">
      <w:pPr>
        <w:spacing w:line="400" w:lineRule="exact"/>
        <w:ind w:firstLineChars="147" w:firstLine="310"/>
        <w:rPr>
          <w:rFonts w:ascii="宋体" w:hAnsi="宋体"/>
          <w:b/>
          <w:szCs w:val="21"/>
        </w:rPr>
      </w:pPr>
      <w:r>
        <w:rPr>
          <w:rFonts w:ascii="宋体" w:hAnsi="宋体" w:hint="eastAsia"/>
          <w:b/>
          <w:szCs w:val="21"/>
        </w:rPr>
        <w:t xml:space="preserve"> </w:t>
      </w:r>
    </w:p>
    <w:p w:rsidR="00D24B91" w:rsidRDefault="00D24B91" w:rsidP="00D24B91">
      <w:pPr>
        <w:tabs>
          <w:tab w:val="left" w:pos="7665"/>
        </w:tabs>
        <w:spacing w:line="400" w:lineRule="exact"/>
        <w:ind w:firstLine="480"/>
        <w:jc w:val="center"/>
        <w:rPr>
          <w:rFonts w:ascii="宋体" w:hAnsi="宋体"/>
          <w:b/>
          <w:sz w:val="32"/>
          <w:szCs w:val="32"/>
        </w:rPr>
      </w:pPr>
    </w:p>
    <w:p w:rsidR="00D24B91" w:rsidRDefault="00D24B91" w:rsidP="00D24B91">
      <w:pPr>
        <w:widowControl/>
        <w:jc w:val="left"/>
        <w:rPr>
          <w:rFonts w:asciiTheme="minorEastAsia" w:eastAsiaTheme="minorEastAsia" w:hAnsiTheme="minorEastAsia"/>
          <w:b/>
          <w:bCs/>
          <w:sz w:val="28"/>
          <w:szCs w:val="28"/>
        </w:rPr>
      </w:pPr>
      <w:r>
        <w:rPr>
          <w:rFonts w:asciiTheme="minorEastAsia" w:eastAsiaTheme="minorEastAsia" w:hAnsiTheme="minorEastAsia"/>
          <w:sz w:val="28"/>
          <w:szCs w:val="28"/>
        </w:rPr>
        <w:br w:type="page"/>
      </w:r>
    </w:p>
    <w:p w:rsidR="00D24B91" w:rsidRDefault="00D24B91" w:rsidP="00D24B91">
      <w:pPr>
        <w:pStyle w:val="31"/>
        <w:spacing w:before="0" w:after="0" w:line="360" w:lineRule="auto"/>
        <w:ind w:left="720" w:firstLineChars="850" w:firstLine="2389"/>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法定代表人/负责人身份证明</w:t>
      </w:r>
    </w:p>
    <w:p w:rsidR="00D24B91" w:rsidRDefault="00D24B91" w:rsidP="00D24B91">
      <w:pPr>
        <w:spacing w:line="360" w:lineRule="auto"/>
        <w:ind w:leftChars="171" w:left="359" w:firstLineChars="200" w:firstLine="420"/>
        <w:rPr>
          <w:rFonts w:asciiTheme="minorEastAsia" w:eastAsiaTheme="minorEastAsia" w:hAnsiTheme="minorEastAsia"/>
          <w:szCs w:val="21"/>
        </w:rPr>
      </w:pPr>
    </w:p>
    <w:p w:rsidR="00D24B91" w:rsidRDefault="00D24B91" w:rsidP="00D24B91">
      <w:pPr>
        <w:spacing w:line="360" w:lineRule="auto"/>
        <w:ind w:leftChars="171" w:left="359" w:firstLineChars="200" w:firstLine="420"/>
        <w:rPr>
          <w:rFonts w:asciiTheme="minorEastAsia" w:eastAsiaTheme="minorEastAsia" w:hAnsiTheme="minorEastAsia"/>
          <w:szCs w:val="21"/>
        </w:rPr>
      </w:pPr>
      <w:r>
        <w:rPr>
          <w:rFonts w:asciiTheme="minorEastAsia" w:eastAsiaTheme="minorEastAsia" w:hAnsiTheme="minorEastAsia" w:hint="eastAsia"/>
          <w:szCs w:val="21"/>
        </w:rPr>
        <w:t>单位名称：</w:t>
      </w:r>
      <w:r>
        <w:rPr>
          <w:rFonts w:asciiTheme="minorEastAsia" w:eastAsiaTheme="minorEastAsia" w:hAnsiTheme="minorEastAsia" w:hint="eastAsia"/>
          <w:szCs w:val="21"/>
          <w:u w:val="single"/>
        </w:rPr>
        <w:t xml:space="preserve">                                     </w:t>
      </w:r>
    </w:p>
    <w:p w:rsidR="00D24B91" w:rsidRDefault="00D24B91" w:rsidP="00D24B91">
      <w:pPr>
        <w:spacing w:line="360" w:lineRule="auto"/>
        <w:ind w:leftChars="171" w:left="359" w:firstLineChars="200" w:firstLine="420"/>
        <w:rPr>
          <w:rFonts w:asciiTheme="minorEastAsia" w:eastAsiaTheme="minorEastAsia" w:hAnsiTheme="minorEastAsia"/>
          <w:szCs w:val="21"/>
          <w:u w:val="single"/>
        </w:rPr>
      </w:pPr>
      <w:r>
        <w:rPr>
          <w:rFonts w:asciiTheme="minorEastAsia" w:eastAsiaTheme="minorEastAsia" w:hAnsiTheme="minorEastAsia" w:hint="eastAsia"/>
          <w:szCs w:val="21"/>
        </w:rPr>
        <w:t>单位性质：</w:t>
      </w:r>
      <w:r>
        <w:rPr>
          <w:rFonts w:asciiTheme="minorEastAsia" w:eastAsiaTheme="minorEastAsia" w:hAnsiTheme="minorEastAsia" w:hint="eastAsia"/>
          <w:szCs w:val="21"/>
          <w:u w:val="single"/>
        </w:rPr>
        <w:t xml:space="preserve">                                     </w:t>
      </w:r>
    </w:p>
    <w:p w:rsidR="00D24B91" w:rsidRDefault="00D24B91" w:rsidP="00D24B91">
      <w:pPr>
        <w:spacing w:line="360" w:lineRule="auto"/>
        <w:ind w:leftChars="171" w:left="359" w:firstLineChars="200" w:firstLine="420"/>
        <w:rPr>
          <w:rFonts w:asciiTheme="minorEastAsia" w:eastAsiaTheme="minorEastAsia" w:hAnsiTheme="minorEastAsia"/>
          <w:szCs w:val="21"/>
        </w:rPr>
      </w:pPr>
      <w:r>
        <w:rPr>
          <w:rFonts w:asciiTheme="minorEastAsia" w:eastAsiaTheme="minorEastAsia" w:hAnsiTheme="minorEastAsia" w:hint="eastAsia"/>
          <w:szCs w:val="21"/>
        </w:rPr>
        <w:t>地址：</w:t>
      </w:r>
      <w:r>
        <w:rPr>
          <w:rFonts w:asciiTheme="minorEastAsia" w:eastAsiaTheme="minorEastAsia" w:hAnsiTheme="minorEastAsia" w:hint="eastAsia"/>
          <w:szCs w:val="21"/>
          <w:u w:val="single"/>
        </w:rPr>
        <w:t xml:space="preserve">                                     </w:t>
      </w:r>
    </w:p>
    <w:p w:rsidR="00D24B91" w:rsidRDefault="00D24B91" w:rsidP="00D24B91">
      <w:pPr>
        <w:spacing w:line="360" w:lineRule="auto"/>
        <w:ind w:leftChars="171" w:left="359" w:firstLineChars="200" w:firstLine="420"/>
        <w:rPr>
          <w:rFonts w:asciiTheme="minorEastAsia" w:eastAsiaTheme="minorEastAsia" w:hAnsiTheme="minorEastAsia"/>
          <w:szCs w:val="21"/>
        </w:rPr>
      </w:pPr>
      <w:r>
        <w:rPr>
          <w:rFonts w:asciiTheme="minorEastAsia" w:eastAsiaTheme="minorEastAsia" w:hAnsiTheme="minorEastAsia" w:hint="eastAsia"/>
          <w:szCs w:val="21"/>
        </w:rPr>
        <w:t>成立时间：</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年</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月</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日</w:t>
      </w:r>
    </w:p>
    <w:p w:rsidR="00D24B91" w:rsidRDefault="00D24B91" w:rsidP="00D24B91">
      <w:pPr>
        <w:spacing w:line="360" w:lineRule="auto"/>
        <w:ind w:leftChars="171" w:left="359" w:firstLineChars="200" w:firstLine="420"/>
        <w:rPr>
          <w:rFonts w:asciiTheme="minorEastAsia" w:eastAsiaTheme="minorEastAsia" w:hAnsiTheme="minorEastAsia"/>
          <w:szCs w:val="21"/>
        </w:rPr>
      </w:pPr>
      <w:r>
        <w:rPr>
          <w:rFonts w:asciiTheme="minorEastAsia" w:eastAsiaTheme="minorEastAsia" w:hAnsiTheme="minorEastAsia" w:hint="eastAsia"/>
          <w:szCs w:val="21"/>
        </w:rPr>
        <w:t>经营期限：</w:t>
      </w:r>
      <w:r>
        <w:rPr>
          <w:rFonts w:asciiTheme="minorEastAsia" w:eastAsiaTheme="minorEastAsia" w:hAnsiTheme="minorEastAsia" w:hint="eastAsia"/>
          <w:szCs w:val="21"/>
          <w:u w:val="single"/>
        </w:rPr>
        <w:t xml:space="preserve">                             </w:t>
      </w:r>
    </w:p>
    <w:p w:rsidR="00D24B91" w:rsidRDefault="00D24B91" w:rsidP="00D24B91">
      <w:pPr>
        <w:spacing w:line="360" w:lineRule="auto"/>
        <w:ind w:leftChars="171" w:left="359" w:firstLineChars="200" w:firstLine="420"/>
        <w:rPr>
          <w:rFonts w:asciiTheme="minorEastAsia" w:eastAsiaTheme="minorEastAsia" w:hAnsiTheme="minorEastAsia"/>
          <w:szCs w:val="21"/>
          <w:u w:val="single"/>
        </w:rPr>
      </w:pPr>
      <w:r>
        <w:rPr>
          <w:rFonts w:asciiTheme="minorEastAsia" w:eastAsiaTheme="minorEastAsia" w:hAnsiTheme="minorEastAsia" w:hint="eastAsia"/>
          <w:szCs w:val="21"/>
        </w:rPr>
        <w:t>姓名：</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系</w:t>
      </w:r>
      <w:r>
        <w:rPr>
          <w:rFonts w:asciiTheme="minorEastAsia" w:eastAsiaTheme="minorEastAsia" w:hAnsiTheme="minorEastAsia" w:hint="eastAsia"/>
          <w:szCs w:val="21"/>
          <w:u w:val="single"/>
        </w:rPr>
        <w:t xml:space="preserve">     （单位名称）</w:t>
      </w:r>
      <w:r>
        <w:rPr>
          <w:rFonts w:asciiTheme="minorEastAsia" w:eastAsiaTheme="minorEastAsia" w:hAnsiTheme="minorEastAsia" w:hint="eastAsia"/>
          <w:szCs w:val="21"/>
        </w:rPr>
        <w:t>的法定代表人/负责人。（职务：_______电话</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 w:rsidR="00D24B91" w:rsidRDefault="00D24B91" w:rsidP="00D24B91">
      <w:pPr>
        <w:spacing w:line="360" w:lineRule="auto"/>
        <w:ind w:leftChars="171" w:left="359" w:firstLineChars="200" w:firstLine="420"/>
        <w:rPr>
          <w:rFonts w:asciiTheme="minorEastAsia" w:eastAsiaTheme="minorEastAsia" w:hAnsiTheme="minorEastAsia"/>
          <w:szCs w:val="21"/>
        </w:rPr>
      </w:pPr>
    </w:p>
    <w:p w:rsidR="00D24B91" w:rsidRDefault="00D24B91" w:rsidP="00D24B91">
      <w:pPr>
        <w:spacing w:line="360" w:lineRule="auto"/>
        <w:ind w:leftChars="171" w:left="359" w:firstLineChars="400" w:firstLine="840"/>
        <w:rPr>
          <w:rFonts w:asciiTheme="minorEastAsia" w:eastAsiaTheme="minorEastAsia" w:hAnsiTheme="minorEastAsia"/>
          <w:szCs w:val="21"/>
        </w:rPr>
      </w:pPr>
      <w:r>
        <w:rPr>
          <w:rFonts w:asciiTheme="minorEastAsia" w:eastAsiaTheme="minorEastAsia" w:hAnsiTheme="minorEastAsia" w:hint="eastAsia"/>
          <w:szCs w:val="21"/>
        </w:rPr>
        <w:t>特此证明。</w:t>
      </w:r>
    </w:p>
    <w:p w:rsidR="00D24B91" w:rsidRDefault="00D24B91" w:rsidP="00D24B91">
      <w:pPr>
        <w:spacing w:line="360" w:lineRule="auto"/>
        <w:ind w:leftChars="171" w:left="359" w:firstLineChars="200" w:firstLine="420"/>
        <w:rPr>
          <w:rFonts w:asciiTheme="minorEastAsia" w:eastAsiaTheme="minorEastAsia" w:hAnsiTheme="minorEastAsia"/>
          <w:szCs w:val="21"/>
        </w:rPr>
      </w:pPr>
    </w:p>
    <w:p w:rsidR="00D24B91" w:rsidRDefault="00D24B91" w:rsidP="00D24B91">
      <w:pPr>
        <w:spacing w:line="400" w:lineRule="exact"/>
        <w:ind w:firstLineChars="147" w:firstLine="310"/>
        <w:rPr>
          <w:rFonts w:asciiTheme="minorEastAsia" w:eastAsiaTheme="minorEastAsia" w:hAnsiTheme="minorEastAsia"/>
          <w:b/>
          <w:szCs w:val="21"/>
        </w:rPr>
      </w:pPr>
      <w:r>
        <w:rPr>
          <w:rFonts w:asciiTheme="minorEastAsia" w:eastAsiaTheme="minorEastAsia" w:hAnsiTheme="minorEastAsia" w:hint="eastAsia"/>
          <w:b/>
          <w:szCs w:val="21"/>
        </w:rPr>
        <w:t>附：法定代表人/负责人身份证复印件（双面、加盖公章）。</w:t>
      </w:r>
    </w:p>
    <w:p w:rsidR="00D24B91" w:rsidRDefault="00D24B91" w:rsidP="00D24B91">
      <w:pPr>
        <w:spacing w:line="400" w:lineRule="exact"/>
        <w:ind w:firstLineChars="147" w:firstLine="310"/>
        <w:rPr>
          <w:rFonts w:asciiTheme="minorEastAsia" w:eastAsiaTheme="minorEastAsia" w:hAnsiTheme="minorEastAsia"/>
          <w:b/>
          <w:szCs w:val="21"/>
        </w:rPr>
      </w:pPr>
      <w:r>
        <w:rPr>
          <w:rFonts w:asciiTheme="minorEastAsia" w:eastAsiaTheme="minorEastAsia" w:hAnsiTheme="minorEastAsia" w:hint="eastAsia"/>
          <w:b/>
          <w:szCs w:val="21"/>
        </w:rPr>
        <w:t xml:space="preserve"> </w:t>
      </w:r>
    </w:p>
    <w:p w:rsidR="00D24B91" w:rsidRDefault="00D24B91" w:rsidP="00D24B91">
      <w:pPr>
        <w:spacing w:line="400" w:lineRule="exact"/>
        <w:ind w:firstLineChars="150" w:firstLine="316"/>
        <w:rPr>
          <w:rFonts w:asciiTheme="minorEastAsia" w:eastAsiaTheme="minorEastAsia" w:hAnsiTheme="minorEastAsia"/>
          <w:b/>
          <w:szCs w:val="21"/>
        </w:rPr>
      </w:pPr>
    </w:p>
    <w:p w:rsidR="00D24B91" w:rsidRDefault="00D24B91" w:rsidP="00D24B91">
      <w:pPr>
        <w:spacing w:line="360" w:lineRule="auto"/>
        <w:ind w:leftChars="171" w:left="359" w:firstLineChars="200" w:firstLine="420"/>
        <w:rPr>
          <w:rFonts w:asciiTheme="minorEastAsia" w:eastAsiaTheme="minorEastAsia" w:hAnsiTheme="minorEastAsia"/>
          <w:szCs w:val="21"/>
        </w:rPr>
      </w:pPr>
    </w:p>
    <w:p w:rsidR="00D24B91" w:rsidRDefault="00D24B91" w:rsidP="00D24B91">
      <w:pPr>
        <w:widowControl/>
        <w:spacing w:line="360" w:lineRule="auto"/>
        <w:ind w:firstLineChars="1346" w:firstLine="3230"/>
        <w:jc w:val="left"/>
        <w:outlineLvl w:val="1"/>
        <w:rPr>
          <w:rFonts w:asciiTheme="minorEastAsia" w:eastAsiaTheme="minorEastAsia" w:hAnsiTheme="minorEastAsia"/>
          <w:sz w:val="24"/>
        </w:rPr>
      </w:pPr>
      <w:r>
        <w:rPr>
          <w:rFonts w:asciiTheme="minorEastAsia" w:eastAsiaTheme="minorEastAsia" w:hAnsiTheme="minorEastAsia" w:hint="eastAsia"/>
          <w:sz w:val="24"/>
        </w:rPr>
        <w:t>供应商名称：</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 xml:space="preserve"> （单位公章）。</w:t>
      </w:r>
    </w:p>
    <w:p w:rsidR="00D24B91" w:rsidRDefault="00D24B91" w:rsidP="00D24B91">
      <w:pPr>
        <w:widowControl/>
        <w:spacing w:line="360" w:lineRule="auto"/>
        <w:ind w:firstLineChars="1346" w:firstLine="3230"/>
        <w:jc w:val="left"/>
        <w:outlineLvl w:val="1"/>
        <w:rPr>
          <w:rFonts w:asciiTheme="minorEastAsia" w:eastAsiaTheme="minorEastAsia" w:hAnsiTheme="minorEastAsia"/>
          <w:sz w:val="24"/>
        </w:rPr>
      </w:pPr>
      <w:r>
        <w:rPr>
          <w:rFonts w:asciiTheme="minorEastAsia" w:eastAsiaTheme="minorEastAsia" w:hAnsiTheme="minorEastAsia" w:hint="eastAsia"/>
          <w:sz w:val="24"/>
        </w:rPr>
        <w:t>日    期：</w:t>
      </w:r>
      <w:r>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rPr>
        <w:t>。</w:t>
      </w:r>
    </w:p>
    <w:p w:rsidR="00D24B91" w:rsidRDefault="00D24B91" w:rsidP="00D24B91">
      <w:pPr>
        <w:widowControl/>
        <w:spacing w:line="360" w:lineRule="atLeast"/>
        <w:jc w:val="center"/>
        <w:outlineLvl w:val="1"/>
        <w:rPr>
          <w:rFonts w:asciiTheme="minorEastAsia" w:eastAsiaTheme="minorEastAsia" w:hAnsiTheme="minorEastAsia"/>
          <w:b/>
          <w:sz w:val="28"/>
          <w:szCs w:val="28"/>
        </w:rPr>
      </w:pPr>
    </w:p>
    <w:p w:rsidR="00D24B91" w:rsidRDefault="00D24B91" w:rsidP="00D24B91">
      <w:pPr>
        <w:widowControl/>
        <w:spacing w:line="360" w:lineRule="atLeast"/>
        <w:jc w:val="center"/>
        <w:outlineLvl w:val="1"/>
        <w:rPr>
          <w:rFonts w:asciiTheme="minorEastAsia" w:eastAsiaTheme="minorEastAsia" w:hAnsiTheme="minorEastAsia"/>
          <w:b/>
          <w:sz w:val="28"/>
          <w:szCs w:val="28"/>
        </w:rPr>
      </w:pPr>
    </w:p>
    <w:p w:rsidR="00D24B91" w:rsidRDefault="00D24B91" w:rsidP="00D24B91">
      <w:pPr>
        <w:spacing w:line="400" w:lineRule="exact"/>
        <w:ind w:firstLineChars="150" w:firstLine="316"/>
        <w:rPr>
          <w:rFonts w:asciiTheme="minorEastAsia" w:eastAsiaTheme="minorEastAsia" w:hAnsiTheme="minorEastAsia"/>
          <w:b/>
          <w:szCs w:val="21"/>
        </w:rPr>
      </w:pPr>
      <w:r>
        <w:rPr>
          <w:rFonts w:asciiTheme="minorEastAsia" w:eastAsiaTheme="minorEastAsia" w:hAnsiTheme="minorEastAsia" w:hint="eastAsia"/>
          <w:b/>
          <w:szCs w:val="21"/>
        </w:rPr>
        <w:t>注：法定代表人/负责人亲自参加磋商的适用。</w:t>
      </w: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D24B91" w:rsidRDefault="00D24B91" w:rsidP="00D24B91">
      <w:pPr>
        <w:rPr>
          <w:rFonts w:asciiTheme="minorEastAsia" w:eastAsiaTheme="minorEastAsia" w:hAnsiTheme="minorEastAsia"/>
          <w:b/>
          <w:color w:val="000000" w:themeColor="text1"/>
          <w:szCs w:val="21"/>
        </w:rPr>
      </w:pPr>
    </w:p>
    <w:p w:rsidR="004F1775" w:rsidRPr="003F4ADC" w:rsidRDefault="004F1775" w:rsidP="004F1775">
      <w:pPr>
        <w:spacing w:line="360" w:lineRule="auto"/>
        <w:rPr>
          <w:rFonts w:ascii="宋体" w:hAnsi="宋体"/>
          <w:b/>
          <w:szCs w:val="21"/>
        </w:rPr>
      </w:pPr>
    </w:p>
    <w:p w:rsidR="004F1775" w:rsidRPr="003F4ADC" w:rsidRDefault="004F1775" w:rsidP="004F1775">
      <w:pPr>
        <w:spacing w:line="360" w:lineRule="auto"/>
        <w:ind w:firstLineChars="196" w:firstLine="413"/>
        <w:jc w:val="center"/>
        <w:rPr>
          <w:rFonts w:ascii="宋体" w:hAnsi="宋体"/>
          <w:b/>
          <w:szCs w:val="21"/>
        </w:rPr>
      </w:pPr>
    </w:p>
    <w:p w:rsidR="004F1775" w:rsidRPr="003F4ADC" w:rsidRDefault="004F1775" w:rsidP="004F1775">
      <w:pPr>
        <w:spacing w:line="360" w:lineRule="auto"/>
        <w:ind w:firstLineChars="196" w:firstLine="413"/>
        <w:jc w:val="center"/>
        <w:rPr>
          <w:rFonts w:ascii="宋体" w:hAnsi="宋体"/>
          <w:b/>
          <w:szCs w:val="21"/>
        </w:rPr>
      </w:pPr>
    </w:p>
    <w:p w:rsidR="004F1775" w:rsidRPr="003F4ADC" w:rsidRDefault="004F1775" w:rsidP="004F1775">
      <w:pPr>
        <w:spacing w:line="360" w:lineRule="auto"/>
        <w:ind w:firstLineChars="196" w:firstLine="413"/>
        <w:jc w:val="center"/>
        <w:rPr>
          <w:rFonts w:ascii="宋体" w:hAnsi="宋体"/>
          <w:b/>
          <w:szCs w:val="21"/>
        </w:rPr>
      </w:pPr>
    </w:p>
    <w:p w:rsidR="004F1775" w:rsidRPr="003F4ADC" w:rsidRDefault="004F1775" w:rsidP="004F1775">
      <w:pPr>
        <w:spacing w:line="360" w:lineRule="auto"/>
        <w:ind w:firstLineChars="196" w:firstLine="413"/>
        <w:jc w:val="center"/>
        <w:rPr>
          <w:rFonts w:ascii="宋体" w:hAnsi="宋体"/>
          <w:b/>
          <w:szCs w:val="21"/>
        </w:rPr>
      </w:pPr>
    </w:p>
    <w:p w:rsidR="004D3CF7" w:rsidRPr="003F4ADC" w:rsidRDefault="004D3CF7" w:rsidP="004D3CF7">
      <w:pPr>
        <w:jc w:val="right"/>
        <w:rPr>
          <w:rFonts w:ascii="宋体" w:hAnsi="宋体" w:cs="方正小标宋简体"/>
          <w:b/>
          <w:bCs/>
          <w:sz w:val="36"/>
          <w:szCs w:val="36"/>
        </w:rPr>
      </w:pPr>
      <w:r w:rsidRPr="003F4ADC">
        <w:rPr>
          <w:rFonts w:ascii="宋体" w:hAnsi="宋体" w:cs="方正小标宋简体" w:hint="eastAsia"/>
          <w:b/>
          <w:bCs/>
          <w:sz w:val="36"/>
          <w:szCs w:val="36"/>
        </w:rPr>
        <w:lastRenderedPageBreak/>
        <w:t>正/副本</w:t>
      </w:r>
    </w:p>
    <w:p w:rsidR="00FF3E28" w:rsidRPr="003F4ADC" w:rsidRDefault="004A23A2" w:rsidP="00FF3E28">
      <w:pPr>
        <w:spacing w:line="360" w:lineRule="auto"/>
        <w:jc w:val="center"/>
        <w:rPr>
          <w:rFonts w:ascii="宋体" w:hAnsi="宋体"/>
          <w:b/>
          <w:sz w:val="36"/>
          <w:szCs w:val="36"/>
        </w:rPr>
      </w:pPr>
      <w:r>
        <w:rPr>
          <w:rFonts w:ascii="宋体" w:hAnsi="宋体" w:hint="eastAsia"/>
          <w:b/>
          <w:sz w:val="36"/>
          <w:szCs w:val="36"/>
        </w:rPr>
        <w:t>成都市蓉城小学芙蓉校区校园劳务服务采购项目</w:t>
      </w:r>
    </w:p>
    <w:p w:rsidR="004B7543" w:rsidRPr="003F4ADC" w:rsidRDefault="004B7543" w:rsidP="004B7543">
      <w:pPr>
        <w:jc w:val="center"/>
        <w:rPr>
          <w:rFonts w:ascii="宋体" w:hAnsi="宋体"/>
          <w:b/>
          <w:sz w:val="32"/>
          <w:szCs w:val="32"/>
        </w:rPr>
      </w:pPr>
    </w:p>
    <w:p w:rsidR="004B7543" w:rsidRPr="003F4ADC" w:rsidRDefault="004B7543" w:rsidP="004B7543">
      <w:pPr>
        <w:jc w:val="center"/>
        <w:rPr>
          <w:rFonts w:ascii="宋体" w:hAnsi="宋体"/>
          <w:b/>
          <w:sz w:val="32"/>
          <w:szCs w:val="32"/>
        </w:rPr>
      </w:pPr>
    </w:p>
    <w:p w:rsidR="004B7543" w:rsidRPr="003F4ADC" w:rsidRDefault="004B7543" w:rsidP="004B7543">
      <w:pPr>
        <w:jc w:val="center"/>
        <w:rPr>
          <w:rFonts w:ascii="宋体" w:hAnsi="宋体"/>
          <w:b/>
          <w:sz w:val="32"/>
          <w:szCs w:val="32"/>
        </w:rPr>
      </w:pPr>
    </w:p>
    <w:p w:rsidR="004B7543" w:rsidRPr="003F4ADC" w:rsidRDefault="004B7543" w:rsidP="004B7543">
      <w:pPr>
        <w:jc w:val="center"/>
        <w:rPr>
          <w:rFonts w:ascii="宋体" w:hAnsi="宋体"/>
          <w:b/>
          <w:sz w:val="32"/>
          <w:szCs w:val="32"/>
        </w:rPr>
      </w:pPr>
    </w:p>
    <w:p w:rsidR="004B7543" w:rsidRPr="003F4ADC" w:rsidRDefault="004B7543" w:rsidP="004B7543">
      <w:pPr>
        <w:jc w:val="center"/>
        <w:rPr>
          <w:rFonts w:ascii="宋体" w:hAnsi="宋体"/>
          <w:b/>
          <w:sz w:val="32"/>
          <w:szCs w:val="32"/>
        </w:rPr>
      </w:pPr>
    </w:p>
    <w:p w:rsidR="004B7543" w:rsidRPr="003F4ADC" w:rsidRDefault="004B7543" w:rsidP="004B7543">
      <w:pPr>
        <w:rPr>
          <w:rFonts w:ascii="宋体" w:hAnsi="宋体"/>
          <w:b/>
          <w:sz w:val="32"/>
          <w:szCs w:val="32"/>
        </w:rPr>
      </w:pPr>
    </w:p>
    <w:p w:rsidR="004B7543" w:rsidRPr="003F4ADC" w:rsidRDefault="004B7543" w:rsidP="004B7543">
      <w:pPr>
        <w:jc w:val="center"/>
        <w:rPr>
          <w:rFonts w:ascii="宋体" w:hAnsi="宋体"/>
          <w:b/>
          <w:sz w:val="32"/>
          <w:szCs w:val="32"/>
        </w:rPr>
      </w:pPr>
    </w:p>
    <w:p w:rsidR="004B7543" w:rsidRPr="003F4ADC" w:rsidRDefault="004B7543" w:rsidP="004B7543">
      <w:pPr>
        <w:jc w:val="center"/>
        <w:rPr>
          <w:rFonts w:ascii="宋体" w:hAnsi="宋体"/>
          <w:b/>
          <w:sz w:val="72"/>
          <w:szCs w:val="72"/>
        </w:rPr>
      </w:pPr>
      <w:r w:rsidRPr="003F4ADC">
        <w:rPr>
          <w:rFonts w:ascii="宋体" w:hAnsi="宋体" w:hint="eastAsia"/>
          <w:b/>
          <w:sz w:val="72"/>
          <w:szCs w:val="72"/>
        </w:rPr>
        <w:t>其他响应</w:t>
      </w:r>
      <w:r w:rsidR="005E7265" w:rsidRPr="003F4ADC">
        <w:rPr>
          <w:rFonts w:ascii="宋体" w:hAnsi="宋体" w:hint="eastAsia"/>
          <w:b/>
          <w:sz w:val="72"/>
          <w:szCs w:val="72"/>
        </w:rPr>
        <w:t>性</w:t>
      </w:r>
      <w:r w:rsidRPr="003F4ADC">
        <w:rPr>
          <w:rFonts w:ascii="宋体" w:hAnsi="宋体" w:hint="eastAsia"/>
          <w:b/>
          <w:sz w:val="72"/>
          <w:szCs w:val="72"/>
        </w:rPr>
        <w:t>文件</w:t>
      </w: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Default="004B7543" w:rsidP="004B7543">
      <w:pPr>
        <w:jc w:val="left"/>
        <w:rPr>
          <w:rFonts w:ascii="宋体" w:hAnsi="宋体"/>
          <w:b/>
          <w:sz w:val="24"/>
        </w:rPr>
      </w:pPr>
    </w:p>
    <w:p w:rsidR="000D5833" w:rsidRPr="003F4ADC" w:rsidRDefault="000D583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jc w:val="left"/>
        <w:rPr>
          <w:rFonts w:ascii="宋体" w:hAnsi="宋体"/>
          <w:b/>
          <w:sz w:val="24"/>
        </w:rPr>
      </w:pPr>
    </w:p>
    <w:p w:rsidR="00254C55" w:rsidRPr="003F4ADC" w:rsidRDefault="00254C55" w:rsidP="004B7543">
      <w:pPr>
        <w:jc w:val="left"/>
        <w:rPr>
          <w:rFonts w:ascii="宋体" w:hAnsi="宋体"/>
          <w:b/>
          <w:sz w:val="24"/>
        </w:rPr>
      </w:pPr>
    </w:p>
    <w:p w:rsidR="004B7543" w:rsidRPr="003F4ADC" w:rsidRDefault="004B7543" w:rsidP="004B7543">
      <w:pPr>
        <w:jc w:val="left"/>
        <w:rPr>
          <w:rFonts w:ascii="宋体" w:hAnsi="宋体"/>
          <w:b/>
          <w:sz w:val="24"/>
        </w:rPr>
      </w:pPr>
    </w:p>
    <w:p w:rsidR="004B7543" w:rsidRPr="003F4ADC" w:rsidRDefault="004B7543" w:rsidP="004B7543">
      <w:pPr>
        <w:spacing w:line="360" w:lineRule="auto"/>
        <w:ind w:firstLineChars="50" w:firstLine="150"/>
        <w:jc w:val="left"/>
        <w:rPr>
          <w:rFonts w:ascii="宋体" w:hAnsi="宋体"/>
          <w:sz w:val="30"/>
          <w:szCs w:val="30"/>
        </w:rPr>
      </w:pPr>
      <w:r w:rsidRPr="003F4ADC">
        <w:rPr>
          <w:rFonts w:ascii="宋体" w:hAnsi="宋体" w:hint="eastAsia"/>
          <w:sz w:val="30"/>
          <w:szCs w:val="30"/>
        </w:rPr>
        <w:t>采购编号：</w:t>
      </w:r>
      <w:r w:rsidRPr="003F4ADC">
        <w:rPr>
          <w:rFonts w:ascii="宋体" w:hAnsi="宋体" w:hint="eastAsia"/>
          <w:sz w:val="30"/>
          <w:szCs w:val="30"/>
          <w:u w:val="single"/>
        </w:rPr>
        <w:t xml:space="preserve">           </w:t>
      </w:r>
    </w:p>
    <w:p w:rsidR="004B7543" w:rsidRPr="003F4ADC" w:rsidRDefault="004B7543" w:rsidP="004B7543">
      <w:pPr>
        <w:spacing w:line="360" w:lineRule="auto"/>
        <w:ind w:firstLineChars="50" w:firstLine="150"/>
        <w:jc w:val="left"/>
        <w:rPr>
          <w:rFonts w:ascii="宋体" w:hAnsi="宋体"/>
          <w:sz w:val="30"/>
          <w:szCs w:val="30"/>
        </w:rPr>
      </w:pPr>
      <w:r w:rsidRPr="003F4ADC">
        <w:rPr>
          <w:rFonts w:ascii="宋体" w:hAnsi="宋体" w:hint="eastAsia"/>
          <w:sz w:val="30"/>
          <w:szCs w:val="30"/>
        </w:rPr>
        <w:t>供应商名称：</w:t>
      </w:r>
      <w:r w:rsidRPr="003F4ADC">
        <w:rPr>
          <w:rFonts w:ascii="宋体" w:hAnsi="宋体" w:hint="eastAsia"/>
          <w:sz w:val="30"/>
          <w:szCs w:val="30"/>
          <w:u w:val="single"/>
        </w:rPr>
        <w:t xml:space="preserve">                      </w:t>
      </w:r>
      <w:r w:rsidRPr="003F4ADC">
        <w:rPr>
          <w:rFonts w:ascii="宋体" w:hAnsi="宋体" w:hint="eastAsia"/>
          <w:sz w:val="30"/>
          <w:szCs w:val="30"/>
        </w:rPr>
        <w:t>（盖公章）</w:t>
      </w:r>
    </w:p>
    <w:p w:rsidR="004B7543" w:rsidRPr="003F4ADC" w:rsidRDefault="004B7543" w:rsidP="004B7543">
      <w:pPr>
        <w:spacing w:line="360" w:lineRule="auto"/>
        <w:ind w:firstLineChars="50" w:firstLine="150"/>
        <w:jc w:val="left"/>
        <w:rPr>
          <w:rFonts w:ascii="宋体" w:hAnsi="宋体"/>
          <w:sz w:val="30"/>
          <w:szCs w:val="30"/>
        </w:rPr>
      </w:pPr>
      <w:r w:rsidRPr="003F4ADC">
        <w:rPr>
          <w:rFonts w:ascii="宋体" w:hAnsi="宋体" w:hint="eastAsia"/>
          <w:sz w:val="30"/>
          <w:szCs w:val="30"/>
        </w:rPr>
        <w:t>日期：</w:t>
      </w:r>
      <w:r w:rsidRPr="003F4ADC">
        <w:rPr>
          <w:rFonts w:ascii="宋体" w:hAnsi="宋体" w:hint="eastAsia"/>
          <w:sz w:val="30"/>
          <w:szCs w:val="30"/>
          <w:u w:val="single"/>
        </w:rPr>
        <w:t xml:space="preserve">   </w:t>
      </w:r>
      <w:r w:rsidRPr="003F4ADC">
        <w:rPr>
          <w:rFonts w:ascii="宋体" w:hAnsi="宋体" w:hint="eastAsia"/>
          <w:sz w:val="30"/>
          <w:szCs w:val="30"/>
        </w:rPr>
        <w:t>年</w:t>
      </w:r>
      <w:r w:rsidRPr="003F4ADC">
        <w:rPr>
          <w:rFonts w:ascii="宋体" w:hAnsi="宋体" w:hint="eastAsia"/>
          <w:sz w:val="30"/>
          <w:szCs w:val="30"/>
          <w:u w:val="single"/>
        </w:rPr>
        <w:t xml:space="preserve">   </w:t>
      </w:r>
      <w:r w:rsidRPr="003F4ADC">
        <w:rPr>
          <w:rFonts w:ascii="宋体" w:hAnsi="宋体" w:hint="eastAsia"/>
          <w:sz w:val="30"/>
          <w:szCs w:val="30"/>
        </w:rPr>
        <w:t>月</w:t>
      </w:r>
      <w:r w:rsidRPr="003F4ADC">
        <w:rPr>
          <w:rFonts w:ascii="宋体" w:hAnsi="宋体" w:hint="eastAsia"/>
          <w:sz w:val="30"/>
          <w:szCs w:val="30"/>
          <w:u w:val="single"/>
        </w:rPr>
        <w:t xml:space="preserve">   </w:t>
      </w:r>
      <w:r w:rsidRPr="003F4ADC">
        <w:rPr>
          <w:rFonts w:ascii="宋体" w:hAnsi="宋体" w:hint="eastAsia"/>
          <w:sz w:val="30"/>
          <w:szCs w:val="30"/>
        </w:rPr>
        <w:t>日</w:t>
      </w:r>
    </w:p>
    <w:p w:rsidR="004B7543" w:rsidRPr="003F4ADC" w:rsidRDefault="004B7543">
      <w:pPr>
        <w:rPr>
          <w:rFonts w:ascii="宋体" w:hAnsi="宋体"/>
        </w:rPr>
      </w:pPr>
    </w:p>
    <w:p w:rsidR="00524861" w:rsidRPr="003F4ADC" w:rsidRDefault="00524861">
      <w:pPr>
        <w:rPr>
          <w:rFonts w:ascii="宋体" w:hAnsi="宋体"/>
        </w:rPr>
      </w:pPr>
    </w:p>
    <w:p w:rsidR="00A834EB" w:rsidRPr="003F4ADC" w:rsidRDefault="00A834EB" w:rsidP="00A834EB">
      <w:pPr>
        <w:jc w:val="center"/>
        <w:rPr>
          <w:rFonts w:asciiTheme="minorEastAsia" w:eastAsiaTheme="minorEastAsia" w:hAnsiTheme="minorEastAsia"/>
          <w:b/>
          <w:sz w:val="24"/>
        </w:rPr>
      </w:pPr>
      <w:r w:rsidRPr="003F4ADC">
        <w:rPr>
          <w:rFonts w:asciiTheme="minorEastAsia" w:eastAsiaTheme="minorEastAsia" w:hAnsiTheme="minorEastAsia" w:hint="eastAsia"/>
          <w:b/>
          <w:sz w:val="24"/>
        </w:rPr>
        <w:lastRenderedPageBreak/>
        <w:t>一、法定代表人/负责人授权书</w:t>
      </w:r>
    </w:p>
    <w:p w:rsidR="00A834EB" w:rsidRPr="003F4ADC" w:rsidRDefault="00A834EB" w:rsidP="00A834EB">
      <w:pPr>
        <w:jc w:val="center"/>
        <w:rPr>
          <w:rFonts w:asciiTheme="minorEastAsia" w:eastAsiaTheme="minorEastAsia" w:hAnsiTheme="minorEastAsia"/>
          <w:b/>
          <w:sz w:val="44"/>
        </w:rPr>
      </w:pPr>
    </w:p>
    <w:p w:rsidR="00A834EB" w:rsidRPr="003F4ADC" w:rsidRDefault="00A834EB" w:rsidP="00A834EB">
      <w:pPr>
        <w:spacing w:line="400" w:lineRule="exact"/>
        <w:rPr>
          <w:rFonts w:ascii="宋体" w:hAnsi="宋体"/>
          <w:szCs w:val="21"/>
        </w:rPr>
      </w:pPr>
      <w:r w:rsidRPr="003F4ADC">
        <w:rPr>
          <w:rFonts w:ascii="宋体" w:hAnsi="宋体" w:hint="eastAsia"/>
          <w:szCs w:val="21"/>
          <w:u w:val="single"/>
        </w:rPr>
        <w:t xml:space="preserve">                         </w:t>
      </w:r>
      <w:r w:rsidRPr="003F4ADC">
        <w:rPr>
          <w:rFonts w:ascii="宋体" w:hAnsi="宋体" w:hint="eastAsia"/>
          <w:szCs w:val="21"/>
        </w:rPr>
        <w:t>（采购代理机构名称）：</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本授权声明：</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（单位名称）,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（法定代表人/负责人姓名、职务）授权</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（被授权人姓名、职务）为我方参加</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项目（采购编号：</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）磋商采购活动的合法代表，以我方名义全权处理该项目有关磋商、报价、签订合同以及执行合同等一切事宜。</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特此声明。</w:t>
      </w:r>
    </w:p>
    <w:p w:rsidR="00A834EB" w:rsidRPr="003F4ADC" w:rsidRDefault="00A834EB" w:rsidP="00A834EB">
      <w:pPr>
        <w:spacing w:line="400" w:lineRule="exact"/>
        <w:ind w:firstLineChars="200" w:firstLine="420"/>
        <w:rPr>
          <w:rFonts w:asciiTheme="minorEastAsia" w:eastAsiaTheme="minorEastAsia" w:hAnsiTheme="minorEastAsia"/>
          <w:szCs w:val="21"/>
        </w:rPr>
      </w:pPr>
    </w:p>
    <w:p w:rsidR="00A834EB" w:rsidRPr="003F4ADC" w:rsidRDefault="00A834EB" w:rsidP="00A834EB">
      <w:pPr>
        <w:spacing w:line="400" w:lineRule="exact"/>
        <w:ind w:firstLineChars="200" w:firstLine="420"/>
        <w:rPr>
          <w:rFonts w:asciiTheme="minorEastAsia" w:eastAsiaTheme="minorEastAsia" w:hAnsiTheme="minorEastAsia"/>
          <w:szCs w:val="21"/>
        </w:rPr>
      </w:pP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（盖单位公章）</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法定代表人/负责人（签字或盖章）：</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职    务：</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被授权人签字：</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职    务：</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日    期：</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 xml:space="preserve"> </w:t>
      </w:r>
    </w:p>
    <w:p w:rsidR="00A834EB" w:rsidRPr="003F4ADC" w:rsidRDefault="00A834EB" w:rsidP="00A834EB">
      <w:pPr>
        <w:spacing w:line="400" w:lineRule="exact"/>
        <w:rPr>
          <w:rFonts w:asciiTheme="minorEastAsia" w:eastAsiaTheme="minorEastAsia" w:hAnsiTheme="minorEastAsia"/>
          <w:szCs w:val="21"/>
        </w:rPr>
      </w:pPr>
    </w:p>
    <w:p w:rsidR="00A834EB" w:rsidRPr="003F4ADC" w:rsidRDefault="00A834EB" w:rsidP="00A834EB">
      <w:pPr>
        <w:spacing w:line="400" w:lineRule="exact"/>
        <w:rPr>
          <w:rFonts w:asciiTheme="minorEastAsia" w:eastAsiaTheme="minorEastAsia" w:hAnsiTheme="minorEastAsia"/>
          <w:szCs w:val="21"/>
        </w:rPr>
      </w:pPr>
    </w:p>
    <w:p w:rsidR="00A834EB" w:rsidRPr="003F4ADC" w:rsidRDefault="00A834EB" w:rsidP="00A834EB">
      <w:pPr>
        <w:spacing w:line="400" w:lineRule="exact"/>
        <w:rPr>
          <w:rFonts w:asciiTheme="minorEastAsia" w:eastAsiaTheme="minorEastAsia" w:hAnsiTheme="minorEastAsia"/>
          <w:b/>
          <w:szCs w:val="21"/>
        </w:rPr>
      </w:pPr>
      <w:r w:rsidRPr="003F4ADC">
        <w:rPr>
          <w:rFonts w:asciiTheme="minorEastAsia" w:eastAsiaTheme="minorEastAsia" w:hAnsiTheme="minorEastAsia" w:hint="eastAsia"/>
          <w:b/>
          <w:szCs w:val="21"/>
        </w:rPr>
        <w:t xml:space="preserve">附：（1）法定代表人/负责人身份证明； </w:t>
      </w:r>
    </w:p>
    <w:p w:rsidR="00A834EB" w:rsidRPr="003F4ADC" w:rsidRDefault="00A834EB" w:rsidP="00A834EB">
      <w:pPr>
        <w:spacing w:line="400" w:lineRule="exact"/>
        <w:ind w:firstLineChars="147" w:firstLine="310"/>
        <w:rPr>
          <w:rFonts w:asciiTheme="minorEastAsia" w:eastAsiaTheme="minorEastAsia" w:hAnsiTheme="minorEastAsia"/>
          <w:b/>
          <w:szCs w:val="21"/>
        </w:rPr>
      </w:pPr>
      <w:r w:rsidRPr="003F4ADC">
        <w:rPr>
          <w:rFonts w:asciiTheme="minorEastAsia" w:eastAsiaTheme="minorEastAsia" w:hAnsiTheme="minorEastAsia" w:hint="eastAsia"/>
          <w:b/>
          <w:szCs w:val="21"/>
        </w:rPr>
        <w:t>（2）授权代表身份证（双面）复印件（加盖公章）。</w:t>
      </w:r>
    </w:p>
    <w:p w:rsidR="00A834EB" w:rsidRPr="003F4ADC" w:rsidRDefault="00A834EB" w:rsidP="00A834EB">
      <w:pPr>
        <w:spacing w:line="400" w:lineRule="exact"/>
        <w:ind w:firstLineChars="147" w:firstLine="310"/>
        <w:rPr>
          <w:rFonts w:asciiTheme="minorEastAsia" w:eastAsiaTheme="minorEastAsia" w:hAnsiTheme="minorEastAsia"/>
          <w:b/>
          <w:szCs w:val="21"/>
        </w:rPr>
      </w:pPr>
    </w:p>
    <w:p w:rsidR="00A834EB" w:rsidRPr="003F4ADC" w:rsidRDefault="00A834EB" w:rsidP="00A834EB">
      <w:pPr>
        <w:spacing w:line="400" w:lineRule="exact"/>
        <w:ind w:firstLineChars="147" w:firstLine="310"/>
        <w:rPr>
          <w:rFonts w:asciiTheme="minorEastAsia" w:eastAsiaTheme="minorEastAsia" w:hAnsiTheme="minorEastAsia"/>
          <w:b/>
          <w:szCs w:val="21"/>
        </w:rPr>
      </w:pPr>
    </w:p>
    <w:p w:rsidR="00A834EB" w:rsidRPr="003F4ADC" w:rsidRDefault="00A834EB" w:rsidP="00A834EB">
      <w:pPr>
        <w:spacing w:line="400" w:lineRule="exact"/>
        <w:ind w:firstLineChars="147" w:firstLine="310"/>
        <w:rPr>
          <w:rFonts w:asciiTheme="minorEastAsia" w:eastAsiaTheme="minorEastAsia" w:hAnsiTheme="minorEastAsia"/>
          <w:b/>
          <w:szCs w:val="21"/>
        </w:rPr>
      </w:pPr>
      <w:r w:rsidRPr="003F4ADC">
        <w:rPr>
          <w:rFonts w:asciiTheme="minorEastAsia" w:eastAsiaTheme="minorEastAsia" w:hAnsiTheme="minorEastAsia" w:hint="eastAsia"/>
          <w:b/>
          <w:szCs w:val="21"/>
        </w:rPr>
        <w:t>注:委托授权代表参加磋商时，按以上要求准备（含：法定代表授权书、法定代表人/负责人身份证明、授权代表身份证（双面）复印件加盖公章）。</w:t>
      </w:r>
    </w:p>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Pr>
        <w:pStyle w:val="31"/>
        <w:spacing w:before="0" w:after="0" w:line="360" w:lineRule="auto"/>
        <w:jc w:val="center"/>
        <w:rPr>
          <w:rFonts w:asciiTheme="minorEastAsia" w:eastAsiaTheme="minorEastAsia" w:hAnsiTheme="minorEastAsia" w:cs="Arial"/>
          <w:sz w:val="24"/>
          <w:szCs w:val="24"/>
        </w:rPr>
      </w:pPr>
      <w:bookmarkStart w:id="3" w:name="_Toc237356664"/>
      <w:bookmarkStart w:id="4" w:name="_Toc334000542"/>
      <w:r w:rsidRPr="003F4ADC">
        <w:rPr>
          <w:rFonts w:asciiTheme="minorEastAsia" w:eastAsiaTheme="minorEastAsia" w:hAnsiTheme="minorEastAsia" w:cs="Arial" w:hint="eastAsia"/>
          <w:sz w:val="24"/>
          <w:szCs w:val="24"/>
        </w:rPr>
        <w:lastRenderedPageBreak/>
        <w:t>一、法定代表人/负责人身份证明</w:t>
      </w:r>
      <w:bookmarkEnd w:id="3"/>
      <w:bookmarkEnd w:id="4"/>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单位名称：</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u w:val="single"/>
        </w:rPr>
      </w:pPr>
      <w:r w:rsidRPr="003F4ADC">
        <w:rPr>
          <w:rFonts w:asciiTheme="minorEastAsia" w:eastAsiaTheme="minorEastAsia" w:hAnsiTheme="minorEastAsia" w:hint="eastAsia"/>
          <w:szCs w:val="21"/>
        </w:rPr>
        <w:t>单位性质：</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地址：</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成立时间：</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年</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月</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日</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经营期限：</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u w:val="single"/>
        </w:rPr>
      </w:pPr>
      <w:r w:rsidRPr="003F4ADC">
        <w:rPr>
          <w:rFonts w:asciiTheme="minorEastAsia" w:eastAsiaTheme="minorEastAsia" w:hAnsiTheme="minorEastAsia" w:hint="eastAsia"/>
          <w:szCs w:val="21"/>
        </w:rPr>
        <w:t>姓名：</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系</w:t>
      </w:r>
      <w:r w:rsidRPr="003F4ADC">
        <w:rPr>
          <w:rFonts w:asciiTheme="minorEastAsia" w:eastAsiaTheme="minorEastAsia" w:hAnsiTheme="minorEastAsia" w:hint="eastAsia"/>
          <w:szCs w:val="21"/>
          <w:u w:val="single"/>
        </w:rPr>
        <w:t xml:space="preserve">     （单位名称）</w:t>
      </w:r>
      <w:r w:rsidRPr="003F4ADC">
        <w:rPr>
          <w:rFonts w:asciiTheme="minorEastAsia" w:eastAsiaTheme="minorEastAsia" w:hAnsiTheme="minorEastAsia" w:hint="eastAsia"/>
          <w:szCs w:val="21"/>
        </w:rPr>
        <w:t>的法定代表人/负责人。（职务：_______电话</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p>
    <w:p w:rsidR="00A834EB" w:rsidRPr="003F4ADC" w:rsidRDefault="00A834EB" w:rsidP="00A834EB">
      <w:pPr>
        <w:spacing w:line="360" w:lineRule="auto"/>
        <w:ind w:leftChars="171" w:left="359" w:firstLineChars="400" w:firstLine="840"/>
        <w:rPr>
          <w:rFonts w:asciiTheme="minorEastAsia" w:eastAsiaTheme="minorEastAsia" w:hAnsiTheme="minorEastAsia"/>
          <w:szCs w:val="21"/>
        </w:rPr>
      </w:pPr>
      <w:r w:rsidRPr="003F4ADC">
        <w:rPr>
          <w:rFonts w:asciiTheme="minorEastAsia" w:eastAsiaTheme="minorEastAsia" w:hAnsiTheme="minorEastAsia" w:hint="eastAsia"/>
          <w:szCs w:val="21"/>
        </w:rPr>
        <w:t>特此证明。</w:t>
      </w: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p>
    <w:p w:rsidR="00A834EB" w:rsidRPr="003F4ADC" w:rsidRDefault="00A834EB" w:rsidP="00A834EB">
      <w:pPr>
        <w:spacing w:line="400" w:lineRule="exact"/>
        <w:ind w:firstLineChars="147" w:firstLine="310"/>
        <w:rPr>
          <w:rFonts w:asciiTheme="minorEastAsia" w:eastAsiaTheme="minorEastAsia" w:hAnsiTheme="minorEastAsia"/>
          <w:b/>
          <w:szCs w:val="21"/>
        </w:rPr>
      </w:pPr>
      <w:r w:rsidRPr="003F4ADC">
        <w:rPr>
          <w:rFonts w:asciiTheme="minorEastAsia" w:eastAsiaTheme="minorEastAsia" w:hAnsiTheme="minorEastAsia" w:hint="eastAsia"/>
          <w:b/>
          <w:szCs w:val="21"/>
        </w:rPr>
        <w:t>附：法定代表人/负责人身份证复印件（双面、加盖公章）。</w:t>
      </w:r>
    </w:p>
    <w:p w:rsidR="00A834EB" w:rsidRPr="003F4ADC" w:rsidRDefault="00A834EB" w:rsidP="00A834EB">
      <w:pPr>
        <w:spacing w:line="400" w:lineRule="exact"/>
        <w:ind w:firstLineChars="147" w:firstLine="310"/>
        <w:rPr>
          <w:rFonts w:asciiTheme="minorEastAsia" w:eastAsiaTheme="minorEastAsia" w:hAnsiTheme="minorEastAsia"/>
          <w:b/>
          <w:szCs w:val="21"/>
        </w:rPr>
      </w:pPr>
      <w:r w:rsidRPr="003F4ADC">
        <w:rPr>
          <w:rFonts w:asciiTheme="minorEastAsia" w:eastAsiaTheme="minorEastAsia" w:hAnsiTheme="minorEastAsia" w:hint="eastAsia"/>
          <w:b/>
          <w:szCs w:val="21"/>
        </w:rPr>
        <w:t xml:space="preserve"> </w:t>
      </w:r>
    </w:p>
    <w:p w:rsidR="00A834EB" w:rsidRPr="003F4ADC" w:rsidRDefault="00A834EB" w:rsidP="00A834EB">
      <w:pPr>
        <w:spacing w:line="400" w:lineRule="exact"/>
        <w:ind w:firstLineChars="150" w:firstLine="316"/>
        <w:rPr>
          <w:rFonts w:asciiTheme="minorEastAsia" w:eastAsiaTheme="minorEastAsia" w:hAnsiTheme="minorEastAsia"/>
          <w:b/>
          <w:szCs w:val="21"/>
        </w:rPr>
      </w:pPr>
    </w:p>
    <w:p w:rsidR="00A834EB" w:rsidRPr="003F4ADC" w:rsidRDefault="00A834EB" w:rsidP="00A834EB">
      <w:pPr>
        <w:spacing w:line="360" w:lineRule="auto"/>
        <w:ind w:leftChars="171" w:left="359" w:firstLineChars="200" w:firstLine="420"/>
        <w:rPr>
          <w:rFonts w:asciiTheme="minorEastAsia" w:eastAsiaTheme="minorEastAsia" w:hAnsiTheme="minorEastAsia"/>
          <w:szCs w:val="21"/>
        </w:rPr>
      </w:pPr>
    </w:p>
    <w:p w:rsidR="00A834EB" w:rsidRPr="003F4ADC" w:rsidRDefault="00A834EB" w:rsidP="00A834EB">
      <w:pPr>
        <w:widowControl/>
        <w:spacing w:line="360" w:lineRule="auto"/>
        <w:ind w:firstLineChars="1346" w:firstLine="3230"/>
        <w:outlineLvl w:val="1"/>
        <w:rPr>
          <w:rFonts w:asciiTheme="minorEastAsia" w:eastAsiaTheme="minorEastAsia" w:hAnsiTheme="minorEastAsia"/>
          <w:sz w:val="24"/>
        </w:rPr>
      </w:pPr>
      <w:r w:rsidRPr="003F4ADC">
        <w:rPr>
          <w:rFonts w:asciiTheme="minorEastAsia" w:eastAsiaTheme="minorEastAsia" w:hAnsiTheme="minorEastAsia" w:hint="eastAsia"/>
          <w:sz w:val="24"/>
        </w:rPr>
        <w:t>供应商名称：</w:t>
      </w:r>
      <w:r w:rsidRPr="003F4ADC">
        <w:rPr>
          <w:rFonts w:asciiTheme="minorEastAsia" w:eastAsiaTheme="minorEastAsia" w:hAnsiTheme="minorEastAsia" w:hint="eastAsia"/>
          <w:sz w:val="24"/>
          <w:u w:val="single"/>
        </w:rPr>
        <w:t xml:space="preserve">               </w:t>
      </w:r>
      <w:r w:rsidRPr="003F4ADC">
        <w:rPr>
          <w:rFonts w:asciiTheme="minorEastAsia" w:eastAsiaTheme="minorEastAsia" w:hAnsiTheme="minorEastAsia" w:hint="eastAsia"/>
          <w:sz w:val="24"/>
        </w:rPr>
        <w:t xml:space="preserve"> （单位公章）。</w:t>
      </w:r>
    </w:p>
    <w:p w:rsidR="00A834EB" w:rsidRPr="003F4ADC" w:rsidRDefault="00A834EB" w:rsidP="00A834EB">
      <w:pPr>
        <w:widowControl/>
        <w:spacing w:line="360" w:lineRule="auto"/>
        <w:ind w:firstLineChars="1346" w:firstLine="3230"/>
        <w:outlineLvl w:val="1"/>
        <w:rPr>
          <w:rFonts w:asciiTheme="minorEastAsia" w:eastAsiaTheme="minorEastAsia" w:hAnsiTheme="minorEastAsia"/>
          <w:sz w:val="24"/>
        </w:rPr>
      </w:pPr>
      <w:r w:rsidRPr="003F4ADC">
        <w:rPr>
          <w:rFonts w:asciiTheme="minorEastAsia" w:eastAsiaTheme="minorEastAsia" w:hAnsiTheme="minorEastAsia" w:hint="eastAsia"/>
          <w:sz w:val="24"/>
        </w:rPr>
        <w:t>日    期：</w:t>
      </w:r>
      <w:r w:rsidRPr="003F4ADC">
        <w:rPr>
          <w:rFonts w:asciiTheme="minorEastAsia" w:eastAsiaTheme="minorEastAsia" w:hAnsiTheme="minorEastAsia" w:hint="eastAsia"/>
          <w:sz w:val="24"/>
          <w:u w:val="single"/>
        </w:rPr>
        <w:t xml:space="preserve">            </w:t>
      </w:r>
      <w:r w:rsidRPr="003F4ADC">
        <w:rPr>
          <w:rFonts w:asciiTheme="minorEastAsia" w:eastAsiaTheme="minorEastAsia" w:hAnsiTheme="minorEastAsia" w:hint="eastAsia"/>
          <w:sz w:val="24"/>
        </w:rPr>
        <w:t>。</w:t>
      </w:r>
    </w:p>
    <w:p w:rsidR="00A834EB" w:rsidRPr="003F4ADC" w:rsidRDefault="00A834EB" w:rsidP="00A834EB">
      <w:pPr>
        <w:widowControl/>
        <w:spacing w:line="360" w:lineRule="atLeast"/>
        <w:jc w:val="center"/>
        <w:outlineLvl w:val="1"/>
        <w:rPr>
          <w:rFonts w:asciiTheme="minorEastAsia" w:eastAsiaTheme="minorEastAsia" w:hAnsiTheme="minorEastAsia"/>
          <w:b/>
          <w:sz w:val="28"/>
          <w:szCs w:val="28"/>
        </w:rPr>
      </w:pPr>
    </w:p>
    <w:p w:rsidR="00A834EB" w:rsidRPr="003F4ADC" w:rsidRDefault="00A834EB" w:rsidP="00A834EB">
      <w:pPr>
        <w:widowControl/>
        <w:spacing w:line="360" w:lineRule="atLeast"/>
        <w:jc w:val="center"/>
        <w:outlineLvl w:val="1"/>
        <w:rPr>
          <w:rFonts w:asciiTheme="minorEastAsia" w:eastAsiaTheme="minorEastAsia" w:hAnsiTheme="minorEastAsia"/>
          <w:b/>
          <w:sz w:val="28"/>
          <w:szCs w:val="28"/>
        </w:rPr>
      </w:pPr>
    </w:p>
    <w:p w:rsidR="00A834EB" w:rsidRPr="003F4ADC" w:rsidRDefault="00A834EB" w:rsidP="00A834EB">
      <w:pPr>
        <w:spacing w:line="400" w:lineRule="exact"/>
        <w:ind w:firstLineChars="150" w:firstLine="316"/>
        <w:rPr>
          <w:rFonts w:asciiTheme="minorEastAsia" w:eastAsiaTheme="minorEastAsia" w:hAnsiTheme="minorEastAsia"/>
          <w:b/>
          <w:szCs w:val="21"/>
        </w:rPr>
      </w:pPr>
      <w:r w:rsidRPr="003F4ADC">
        <w:rPr>
          <w:rFonts w:asciiTheme="minorEastAsia" w:eastAsiaTheme="minorEastAsia" w:hAnsiTheme="minorEastAsia" w:hint="eastAsia"/>
          <w:b/>
          <w:szCs w:val="21"/>
        </w:rPr>
        <w:t>注：法定代表人/负责人亲自参加磋商时，按以上要求准备（含：法定代表人/负责人身份证明、法定代表人/负责人身份证复印件（双面）加盖公章）。</w:t>
      </w:r>
    </w:p>
    <w:p w:rsidR="00A834EB" w:rsidRPr="003F4ADC" w:rsidRDefault="00A834EB" w:rsidP="00A834EB">
      <w:pPr>
        <w:rPr>
          <w:rFonts w:asciiTheme="minorEastAsia" w:eastAsiaTheme="minorEastAsia" w:hAnsiTheme="minorEastAsia"/>
          <w:b/>
          <w:szCs w:val="21"/>
        </w:rPr>
      </w:pPr>
    </w:p>
    <w:p w:rsidR="00A834EB" w:rsidRPr="003F4ADC" w:rsidRDefault="00A834EB" w:rsidP="00A834EB">
      <w:pPr>
        <w:rPr>
          <w:rFonts w:asciiTheme="minorEastAsia" w:eastAsiaTheme="minorEastAsia" w:hAnsiTheme="minorEastAsia"/>
          <w:b/>
          <w:szCs w:val="21"/>
        </w:rPr>
      </w:pPr>
    </w:p>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Pr>
        <w:pStyle w:val="aff0"/>
        <w:rPr>
          <w:color w:val="auto"/>
        </w:rPr>
      </w:pPr>
    </w:p>
    <w:p w:rsidR="00A834EB" w:rsidRPr="003F4ADC" w:rsidRDefault="00A834EB" w:rsidP="00A834EB"/>
    <w:p w:rsidR="00A834EB" w:rsidRPr="003F4ADC" w:rsidRDefault="00A834EB" w:rsidP="00A834EB"/>
    <w:p w:rsidR="00A834EB" w:rsidRPr="003F4ADC" w:rsidRDefault="00A834EB" w:rsidP="00A834EB"/>
    <w:p w:rsidR="00765B16" w:rsidRPr="003F4ADC" w:rsidRDefault="00765B16" w:rsidP="00A834EB"/>
    <w:p w:rsidR="00A834EB" w:rsidRPr="003F4ADC" w:rsidRDefault="00A834EB" w:rsidP="00A834EB">
      <w:pPr>
        <w:jc w:val="center"/>
        <w:rPr>
          <w:rFonts w:asciiTheme="minorEastAsia" w:eastAsiaTheme="minorEastAsia" w:hAnsiTheme="minorEastAsia" w:cs="Arial"/>
          <w:b/>
          <w:bCs/>
          <w:sz w:val="24"/>
        </w:rPr>
      </w:pPr>
      <w:r w:rsidRPr="003F4ADC">
        <w:rPr>
          <w:rFonts w:asciiTheme="minorEastAsia" w:eastAsiaTheme="minorEastAsia" w:hAnsiTheme="minorEastAsia" w:cs="Arial" w:hint="eastAsia"/>
          <w:b/>
          <w:bCs/>
          <w:sz w:val="24"/>
        </w:rPr>
        <w:lastRenderedPageBreak/>
        <w:t>二、供应商基本情况表</w:t>
      </w:r>
    </w:p>
    <w:p w:rsidR="00A834EB" w:rsidRPr="003F4ADC" w:rsidRDefault="00A834EB" w:rsidP="00A834EB">
      <w:pPr>
        <w:jc w:val="center"/>
        <w:rPr>
          <w:rFonts w:asciiTheme="minorEastAsia" w:eastAsiaTheme="minorEastAsia" w:hAnsiTheme="minorEastAsia" w:cs="Arial"/>
          <w:b/>
          <w:bCs/>
          <w:sz w:val="24"/>
        </w:rPr>
      </w:pPr>
    </w:p>
    <w:tbl>
      <w:tblPr>
        <w:tblW w:w="8121" w:type="dxa"/>
        <w:jc w:val="center"/>
        <w:tblLayout w:type="fixed"/>
        <w:tblLook w:val="04A0"/>
      </w:tblPr>
      <w:tblGrid>
        <w:gridCol w:w="1627"/>
        <w:gridCol w:w="2693"/>
        <w:gridCol w:w="1701"/>
        <w:gridCol w:w="2100"/>
      </w:tblGrid>
      <w:tr w:rsidR="00A834EB" w:rsidRPr="003F4ADC" w:rsidTr="00B53564">
        <w:trPr>
          <w:trHeight w:val="687"/>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供应商名称</w:t>
            </w:r>
          </w:p>
        </w:tc>
        <w:tc>
          <w:tcPr>
            <w:tcW w:w="2693"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法定代表人/负责人</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740"/>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企业法人营业执照号</w:t>
            </w:r>
          </w:p>
        </w:tc>
        <w:tc>
          <w:tcPr>
            <w:tcW w:w="2693" w:type="dxa"/>
            <w:tcBorders>
              <w:top w:val="single" w:sz="4" w:space="0" w:color="000000"/>
              <w:left w:val="single" w:sz="4" w:space="0" w:color="000000"/>
              <w:bottom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textAlignment w:val="center"/>
              <w:rPr>
                <w:rFonts w:ascii="宋体" w:hAnsi="宋体"/>
                <w:szCs w:val="21"/>
              </w:rPr>
            </w:pPr>
            <w:r w:rsidRPr="003F4ADC">
              <w:rPr>
                <w:rFonts w:ascii="宋体" w:hAnsi="宋体"/>
                <w:szCs w:val="21"/>
              </w:rPr>
              <w:t>组织机构代码</w:t>
            </w:r>
          </w:p>
        </w:tc>
        <w:tc>
          <w:tcPr>
            <w:tcW w:w="2100" w:type="dxa"/>
            <w:tcBorders>
              <w:top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694"/>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注册资本</w:t>
            </w:r>
          </w:p>
        </w:tc>
        <w:tc>
          <w:tcPr>
            <w:tcW w:w="2693" w:type="dxa"/>
            <w:tcBorders>
              <w:top w:val="single" w:sz="4" w:space="0" w:color="000000"/>
              <w:left w:val="single" w:sz="4" w:space="0" w:color="000000"/>
              <w:bottom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注册币种</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533"/>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成立日期</w:t>
            </w:r>
          </w:p>
        </w:tc>
        <w:tc>
          <w:tcPr>
            <w:tcW w:w="2693"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公司类型</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554"/>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地址</w:t>
            </w:r>
          </w:p>
        </w:tc>
        <w:tc>
          <w:tcPr>
            <w:tcW w:w="6494" w:type="dxa"/>
            <w:gridSpan w:val="3"/>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562"/>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邮政编码</w:t>
            </w:r>
          </w:p>
        </w:tc>
        <w:tc>
          <w:tcPr>
            <w:tcW w:w="2693"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员工人数</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656"/>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电话</w:t>
            </w:r>
          </w:p>
          <w:p w:rsidR="00A834EB" w:rsidRPr="003F4ADC" w:rsidRDefault="00A834EB" w:rsidP="00B53564">
            <w:pPr>
              <w:autoSpaceDN w:val="0"/>
              <w:jc w:val="center"/>
              <w:textAlignment w:val="center"/>
              <w:rPr>
                <w:rFonts w:ascii="宋体" w:hAnsi="宋体"/>
                <w:szCs w:val="21"/>
              </w:rPr>
            </w:pPr>
            <w:r w:rsidRPr="003F4ADC">
              <w:rPr>
                <w:rFonts w:ascii="宋体" w:hAnsi="宋体"/>
                <w:szCs w:val="21"/>
              </w:rPr>
              <w:t>（含区号）</w:t>
            </w:r>
          </w:p>
        </w:tc>
        <w:tc>
          <w:tcPr>
            <w:tcW w:w="2693"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传真</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539"/>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网址</w:t>
            </w:r>
          </w:p>
        </w:tc>
        <w:tc>
          <w:tcPr>
            <w:tcW w:w="2693"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电子邮箱</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702"/>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联系人及电话</w:t>
            </w:r>
          </w:p>
        </w:tc>
        <w:tc>
          <w:tcPr>
            <w:tcW w:w="6494" w:type="dxa"/>
            <w:gridSpan w:val="3"/>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left"/>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832"/>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供应商简介</w:t>
            </w:r>
          </w:p>
        </w:tc>
        <w:tc>
          <w:tcPr>
            <w:tcW w:w="6494" w:type="dxa"/>
            <w:gridSpan w:val="3"/>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ind w:firstLineChars="200" w:firstLine="420"/>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984"/>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szCs w:val="21"/>
              </w:rPr>
              <w:t>工商登记    经营范围</w:t>
            </w:r>
          </w:p>
        </w:tc>
        <w:tc>
          <w:tcPr>
            <w:tcW w:w="6494" w:type="dxa"/>
            <w:gridSpan w:val="3"/>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984"/>
          <w:jc w:val="center"/>
        </w:trPr>
        <w:tc>
          <w:tcPr>
            <w:tcW w:w="1627"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highlight w:val="yellow"/>
              </w:rPr>
            </w:pPr>
            <w:r w:rsidRPr="003F4ADC">
              <w:rPr>
                <w:rFonts w:ascii="宋体" w:hAnsi="宋体"/>
                <w:szCs w:val="21"/>
              </w:rPr>
              <w:t>工商登记地区</w:t>
            </w:r>
          </w:p>
        </w:tc>
        <w:tc>
          <w:tcPr>
            <w:tcW w:w="2693"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center"/>
              <w:textAlignment w:val="center"/>
              <w:rPr>
                <w:rFonts w:ascii="宋体" w:hAnsi="宋体"/>
                <w:szCs w:val="21"/>
              </w:rPr>
            </w:pPr>
            <w:r w:rsidRPr="003F4ADC">
              <w:rPr>
                <w:rFonts w:ascii="宋体" w:hAnsi="宋体" w:hint="eastAsia"/>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textAlignment w:val="center"/>
              <w:rPr>
                <w:rFonts w:ascii="宋体" w:hAnsi="宋体"/>
                <w:szCs w:val="21"/>
              </w:rPr>
            </w:pPr>
            <w:r w:rsidRPr="003F4ADC">
              <w:rPr>
                <w:rFonts w:ascii="宋体" w:hAnsi="宋体" w:hint="eastAsia"/>
                <w:szCs w:val="21"/>
              </w:rPr>
              <w:t>户名、</w:t>
            </w:r>
            <w:r w:rsidRPr="003F4ADC">
              <w:rPr>
                <w:rFonts w:ascii="宋体" w:hAnsi="宋体"/>
                <w:szCs w:val="21"/>
              </w:rPr>
              <w:t>结算银行</w:t>
            </w:r>
            <w:r w:rsidRPr="003F4ADC">
              <w:rPr>
                <w:rFonts w:ascii="宋体" w:hAnsi="宋体" w:hint="eastAsia"/>
                <w:szCs w:val="21"/>
              </w:rPr>
              <w:t>及</w:t>
            </w:r>
            <w:r w:rsidRPr="003F4ADC">
              <w:rPr>
                <w:rFonts w:ascii="宋体" w:hAnsi="宋体"/>
                <w:szCs w:val="21"/>
              </w:rPr>
              <w:t>账号</w:t>
            </w:r>
          </w:p>
        </w:tc>
        <w:tc>
          <w:tcPr>
            <w:tcW w:w="2100" w:type="dxa"/>
            <w:tcBorders>
              <w:top w:val="single" w:sz="4" w:space="0" w:color="000000"/>
              <w:left w:val="single" w:sz="4" w:space="0" w:color="000000"/>
              <w:bottom w:val="single" w:sz="4" w:space="0" w:color="000000"/>
              <w:right w:val="single" w:sz="4" w:space="0" w:color="000000"/>
            </w:tcBorders>
            <w:vAlign w:val="center"/>
          </w:tcPr>
          <w:p w:rsidR="00A834EB" w:rsidRPr="003F4ADC" w:rsidRDefault="00A834EB" w:rsidP="00B53564">
            <w:pPr>
              <w:autoSpaceDN w:val="0"/>
              <w:jc w:val="left"/>
              <w:textAlignment w:val="center"/>
              <w:rPr>
                <w:rFonts w:ascii="宋体" w:hAnsi="宋体"/>
                <w:szCs w:val="21"/>
              </w:rPr>
            </w:pPr>
            <w:r w:rsidRPr="003F4ADC">
              <w:rPr>
                <w:rFonts w:ascii="宋体" w:hAnsi="宋体" w:hint="eastAsia"/>
                <w:szCs w:val="21"/>
              </w:rPr>
              <w:t xml:space="preserve"> </w:t>
            </w:r>
          </w:p>
        </w:tc>
      </w:tr>
      <w:tr w:rsidR="00A834EB" w:rsidRPr="003F4ADC" w:rsidTr="00B53564">
        <w:trPr>
          <w:trHeight w:val="536"/>
          <w:jc w:val="center"/>
        </w:trPr>
        <w:tc>
          <w:tcPr>
            <w:tcW w:w="8121" w:type="dxa"/>
            <w:gridSpan w:val="4"/>
            <w:tcBorders>
              <w:top w:val="single" w:sz="4" w:space="0" w:color="000000"/>
              <w:left w:val="single" w:sz="4" w:space="0" w:color="000000"/>
              <w:bottom w:val="single" w:sz="4" w:space="0" w:color="auto"/>
              <w:right w:val="single" w:sz="4" w:space="0" w:color="000000"/>
            </w:tcBorders>
            <w:vAlign w:val="center"/>
          </w:tcPr>
          <w:p w:rsidR="00A834EB" w:rsidRPr="003F4ADC" w:rsidRDefault="00A834EB" w:rsidP="00B53564">
            <w:pPr>
              <w:autoSpaceDN w:val="0"/>
              <w:jc w:val="left"/>
              <w:textAlignment w:val="center"/>
              <w:rPr>
                <w:rFonts w:ascii="宋体" w:hAnsi="宋体"/>
                <w:szCs w:val="21"/>
              </w:rPr>
            </w:pPr>
            <w:r w:rsidRPr="003F4ADC">
              <w:rPr>
                <w:rFonts w:ascii="宋体" w:hAnsi="宋体" w:hint="eastAsia"/>
                <w:szCs w:val="21"/>
              </w:rPr>
              <w:t>备注</w:t>
            </w:r>
          </w:p>
        </w:tc>
      </w:tr>
    </w:tbl>
    <w:p w:rsidR="00A834EB" w:rsidRPr="003F4ADC" w:rsidRDefault="00A834EB" w:rsidP="00A834EB">
      <w:pPr>
        <w:adjustRightInd w:val="0"/>
        <w:spacing w:line="400" w:lineRule="exact"/>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注：供应商根据自身情况填写以上表格，但至少填写供应商的基本情况（如名称、地址、注册地、联系方式、相关的证件证号、法定代表人/负责人姓名及电话等），其中的人员结构可以根据供应商自身情况修改后填写。</w:t>
      </w:r>
    </w:p>
    <w:p w:rsidR="00A834EB" w:rsidRPr="003F4ADC" w:rsidRDefault="00A834EB" w:rsidP="00A834EB">
      <w:pPr>
        <w:adjustRightInd w:val="0"/>
        <w:spacing w:line="400" w:lineRule="exact"/>
        <w:jc w:val="left"/>
        <w:rPr>
          <w:rFonts w:asciiTheme="minorEastAsia" w:eastAsiaTheme="minorEastAsia" w:hAnsiTheme="minorEastAsia"/>
          <w:sz w:val="24"/>
        </w:rPr>
      </w:pPr>
    </w:p>
    <w:p w:rsidR="00A834EB" w:rsidRPr="003F4ADC" w:rsidRDefault="00A834EB" w:rsidP="00A834EB">
      <w:pPr>
        <w:adjustRightInd w:val="0"/>
        <w:spacing w:line="400" w:lineRule="exact"/>
        <w:jc w:val="left"/>
        <w:rPr>
          <w:rFonts w:asciiTheme="minorEastAsia" w:eastAsiaTheme="minorEastAsia" w:hAnsiTheme="minorEastAsia"/>
          <w:sz w:val="24"/>
        </w:rPr>
      </w:pPr>
    </w:p>
    <w:p w:rsidR="00A834EB" w:rsidRPr="003F4ADC" w:rsidRDefault="00A834EB" w:rsidP="00A834EB">
      <w:pPr>
        <w:adjustRightInd w:val="0"/>
        <w:spacing w:line="400" w:lineRule="exact"/>
        <w:jc w:val="left"/>
        <w:rPr>
          <w:rFonts w:asciiTheme="minorEastAsia" w:eastAsiaTheme="minorEastAsia" w:hAnsiTheme="minorEastAsia"/>
          <w:sz w:val="24"/>
        </w:rPr>
      </w:pPr>
    </w:p>
    <w:p w:rsidR="00A834EB" w:rsidRPr="003F4ADC" w:rsidRDefault="00A834EB" w:rsidP="00A834EB">
      <w:pPr>
        <w:adjustRightInd w:val="0"/>
        <w:spacing w:line="360" w:lineRule="auto"/>
        <w:jc w:val="left"/>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（盖单位公章）</w:t>
      </w:r>
    </w:p>
    <w:p w:rsidR="00A834EB" w:rsidRPr="003F4ADC" w:rsidRDefault="00A834EB" w:rsidP="00A834EB">
      <w:pPr>
        <w:adjustRightInd w:val="0"/>
        <w:spacing w:line="360" w:lineRule="auto"/>
        <w:jc w:val="left"/>
        <w:rPr>
          <w:rFonts w:asciiTheme="minorEastAsia" w:eastAsiaTheme="minorEastAsia" w:hAnsiTheme="minorEastAsia"/>
          <w:bCs/>
          <w:szCs w:val="21"/>
        </w:rPr>
      </w:pPr>
      <w:r w:rsidRPr="003F4ADC">
        <w:rPr>
          <w:rFonts w:asciiTheme="minorEastAsia" w:eastAsiaTheme="minorEastAsia" w:hAnsiTheme="minorEastAsia" w:hint="eastAsia"/>
          <w:bCs/>
          <w:szCs w:val="21"/>
        </w:rPr>
        <w:t>法定代表人/负责人或授权代表（签字或盖章）：</w:t>
      </w:r>
      <w:r w:rsidRPr="003F4ADC">
        <w:rPr>
          <w:rFonts w:asciiTheme="minorEastAsia" w:eastAsiaTheme="minorEastAsia" w:hAnsiTheme="minorEastAsia" w:hint="eastAsia"/>
          <w:bCs/>
          <w:szCs w:val="21"/>
          <w:u w:val="single"/>
        </w:rPr>
        <w:t xml:space="preserve">              </w:t>
      </w:r>
    </w:p>
    <w:p w:rsidR="00A834EB" w:rsidRPr="003F4ADC" w:rsidRDefault="00A834EB" w:rsidP="00A834EB">
      <w:pPr>
        <w:adjustRightInd w:val="0"/>
        <w:spacing w:line="360" w:lineRule="auto"/>
        <w:jc w:val="left"/>
        <w:rPr>
          <w:rFonts w:asciiTheme="minorEastAsia" w:eastAsiaTheme="minorEastAsia" w:hAnsiTheme="minorEastAsia"/>
          <w:bCs/>
          <w:szCs w:val="21"/>
        </w:rPr>
      </w:pPr>
      <w:r w:rsidRPr="003F4ADC">
        <w:rPr>
          <w:rFonts w:asciiTheme="minorEastAsia" w:eastAsiaTheme="minorEastAsia" w:hAnsiTheme="minorEastAsia" w:hint="eastAsia"/>
          <w:bCs/>
          <w:szCs w:val="21"/>
        </w:rPr>
        <w:t>日  期：</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 xml:space="preserve"> </w:t>
      </w:r>
    </w:p>
    <w:p w:rsidR="00765B16" w:rsidRPr="003F4ADC" w:rsidRDefault="00765B16" w:rsidP="00A834EB">
      <w:pPr>
        <w:spacing w:line="400" w:lineRule="exact"/>
        <w:ind w:firstLineChars="200" w:firstLine="482"/>
        <w:jc w:val="center"/>
        <w:rPr>
          <w:rFonts w:asciiTheme="minorEastAsia" w:eastAsiaTheme="minorEastAsia" w:hAnsiTheme="minorEastAsia"/>
          <w:b/>
          <w:sz w:val="24"/>
        </w:rPr>
      </w:pPr>
    </w:p>
    <w:p w:rsidR="00A834EB" w:rsidRPr="003F4ADC" w:rsidRDefault="00A834EB" w:rsidP="00A834EB">
      <w:pPr>
        <w:spacing w:line="400" w:lineRule="exact"/>
        <w:ind w:firstLineChars="200" w:firstLine="482"/>
        <w:jc w:val="center"/>
        <w:rPr>
          <w:rFonts w:asciiTheme="minorEastAsia" w:eastAsiaTheme="minorEastAsia" w:hAnsiTheme="minorEastAsia"/>
          <w:b/>
          <w:sz w:val="24"/>
        </w:rPr>
      </w:pPr>
      <w:r w:rsidRPr="003F4ADC">
        <w:rPr>
          <w:rFonts w:asciiTheme="minorEastAsia" w:eastAsiaTheme="minorEastAsia" w:hAnsiTheme="minorEastAsia" w:hint="eastAsia"/>
          <w:b/>
          <w:sz w:val="24"/>
        </w:rPr>
        <w:lastRenderedPageBreak/>
        <w:t>三、承诺函</w:t>
      </w:r>
    </w:p>
    <w:p w:rsidR="00A834EB" w:rsidRPr="003F4ADC" w:rsidRDefault="00A834EB" w:rsidP="00A834EB">
      <w:pPr>
        <w:spacing w:line="400" w:lineRule="exact"/>
        <w:ind w:firstLineChars="200" w:firstLine="562"/>
        <w:jc w:val="center"/>
        <w:rPr>
          <w:rFonts w:asciiTheme="minorEastAsia" w:eastAsiaTheme="minorEastAsia" w:hAnsiTheme="minorEastAsia"/>
          <w:b/>
          <w:sz w:val="28"/>
          <w:szCs w:val="28"/>
        </w:rPr>
      </w:pPr>
    </w:p>
    <w:p w:rsidR="00A834EB" w:rsidRPr="003F4ADC" w:rsidRDefault="00A834EB" w:rsidP="00A834EB">
      <w:pPr>
        <w:spacing w:line="276" w:lineRule="auto"/>
        <w:rPr>
          <w:rFonts w:asciiTheme="minorEastAsia" w:eastAsiaTheme="minorEastAsia" w:hAnsiTheme="minorEastAsia"/>
          <w:szCs w:val="21"/>
        </w:rPr>
      </w:pP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（采购代理机构名称）：</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我公司作为本次采购项目的供应商，根据磋商文件要求，现郑重承诺如下：</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（一）具有独立承担民事责任的能力；</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（二）具有良好的商业信誉和健全的财务会计制度；</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（三）具有履行合同所必需的设备和专业技术能力；</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（四）有依法缴纳税收和社会保障资金的良好记录；</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（五）参加采购活动前三年内，在经营活动中没有重大违法记录；</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（六）法律、行政法规规定的其他条件；</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（七）根据采购项目提出的特殊条件。</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二、完全接受和满足本项目磋商文件中规定的实质性要求，如对磋商文件有异议，已经在递交响应文件截止时间届满前依法进行维权救济，不存在对磋商文件有异议的同时又参加磋商以求侥幸成交或者为实现其他非法目的的行为。</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三、在参加本次采购活动中，不存在与单位负责人为同一人或者存在直接控股、管理关系的其他供应商参与同一合同项下的采购活动的行为。</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四、在参加本次采购活动中，不存在和其他供应商在同一合同项下的采购项目中，同时委托同一个自然人、同一家庭的人员、同一单位的人员作为代理人的行为。</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五、响应文件中提供的任何资料和技术、服务、商务等响应承诺情况都是真实的、有效的、合法的。</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六、如本项目磋商采购过程中需要提供样品，则我公司提供的样品即为成交后将要提供的成交产品，我公司对提供样品的性能和质量负责，因样品存在缺陷或者不符合磋商文件要求导致未能成交的，我公司愿意承担相应不利后果。</w:t>
      </w:r>
    </w:p>
    <w:p w:rsidR="00A834EB" w:rsidRPr="003F4ADC" w:rsidRDefault="00A834EB" w:rsidP="00A834EB">
      <w:pPr>
        <w:pStyle w:val="Default"/>
        <w:ind w:firstLineChars="200" w:firstLine="420"/>
        <w:rPr>
          <w:rFonts w:asciiTheme="minorEastAsia" w:eastAsiaTheme="minorEastAsia" w:hAnsiTheme="minorEastAsia"/>
          <w:color w:val="auto"/>
          <w:sz w:val="21"/>
          <w:szCs w:val="21"/>
        </w:rPr>
      </w:pPr>
      <w:r w:rsidRPr="003F4ADC">
        <w:rPr>
          <w:rFonts w:asciiTheme="minorEastAsia" w:eastAsiaTheme="minorEastAsia" w:hAnsiTheme="minorEastAsia" w:hint="eastAsia"/>
          <w:color w:val="auto"/>
          <w:sz w:val="21"/>
          <w:szCs w:val="21"/>
        </w:rPr>
        <w:t>七、如我公司成交，将按照本项目竞争性磋商文件要求</w:t>
      </w:r>
      <w:r w:rsidR="000D5833">
        <w:rPr>
          <w:rFonts w:asciiTheme="minorEastAsia" w:eastAsiaTheme="minorEastAsia" w:hAnsiTheme="minorEastAsia" w:hint="eastAsia"/>
          <w:color w:val="auto"/>
          <w:sz w:val="21"/>
          <w:szCs w:val="21"/>
        </w:rPr>
        <w:t>递交</w:t>
      </w:r>
      <w:r w:rsidRPr="003F4ADC">
        <w:rPr>
          <w:rFonts w:asciiTheme="minorEastAsia" w:eastAsiaTheme="minorEastAsia" w:hAnsiTheme="minorEastAsia" w:hint="eastAsia"/>
          <w:color w:val="auto"/>
          <w:sz w:val="21"/>
          <w:szCs w:val="21"/>
        </w:rPr>
        <w:t>采购代理服务费。</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本公司对上述承诺的内容事项真实性负责。如经查实上述承诺的内容事项存在虚假，我公司愿意接受以提供虚假材料谋取成交的法律责任。</w:t>
      </w:r>
    </w:p>
    <w:p w:rsidR="00A834EB" w:rsidRPr="003F4ADC" w:rsidRDefault="00A834EB" w:rsidP="00A834EB">
      <w:pPr>
        <w:spacing w:line="276" w:lineRule="auto"/>
        <w:rPr>
          <w:rFonts w:asciiTheme="minorEastAsia" w:eastAsiaTheme="minorEastAsia" w:hAnsiTheme="minorEastAsia"/>
          <w:szCs w:val="21"/>
        </w:rPr>
      </w:pPr>
    </w:p>
    <w:p w:rsidR="00A834EB" w:rsidRPr="003F4ADC" w:rsidRDefault="00A834EB" w:rsidP="00A834EB">
      <w:pPr>
        <w:spacing w:line="276" w:lineRule="auto"/>
        <w:rPr>
          <w:rFonts w:asciiTheme="minorEastAsia" w:eastAsiaTheme="minorEastAsia" w:hAnsiTheme="minorEastAsia"/>
          <w:szCs w:val="21"/>
        </w:rPr>
      </w:pP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法定代表人/负责人签字或者加盖个人私章：</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授权代表签字：</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276" w:lineRule="auto"/>
        <w:ind w:firstLineChars="200" w:firstLine="420"/>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（盖章）</w:t>
      </w:r>
    </w:p>
    <w:p w:rsidR="00A834EB" w:rsidRPr="003F4ADC" w:rsidRDefault="00A834EB" w:rsidP="00A834EB">
      <w:pPr>
        <w:adjustRightInd w:val="0"/>
        <w:spacing w:line="276" w:lineRule="auto"/>
        <w:ind w:firstLineChars="200" w:firstLine="420"/>
        <w:jc w:val="left"/>
        <w:rPr>
          <w:rFonts w:asciiTheme="minorEastAsia" w:eastAsiaTheme="minorEastAsia" w:hAnsiTheme="minorEastAsia"/>
          <w:bCs/>
          <w:szCs w:val="21"/>
        </w:rPr>
      </w:pPr>
      <w:r w:rsidRPr="003F4ADC">
        <w:rPr>
          <w:rFonts w:asciiTheme="minorEastAsia" w:eastAsiaTheme="minorEastAsia" w:hAnsiTheme="minorEastAsia" w:hint="eastAsia"/>
          <w:szCs w:val="21"/>
        </w:rPr>
        <w:t>日    期：</w:t>
      </w:r>
      <w:r w:rsidRPr="003F4ADC">
        <w:rPr>
          <w:rFonts w:asciiTheme="minorEastAsia" w:eastAsiaTheme="minorEastAsia" w:hAnsiTheme="minorEastAsia" w:hint="eastAsia"/>
          <w:bCs/>
          <w:szCs w:val="21"/>
          <w:u w:val="single"/>
        </w:rPr>
        <w:t xml:space="preserve">      </w:t>
      </w:r>
      <w:r w:rsidRPr="003F4ADC">
        <w:rPr>
          <w:rFonts w:asciiTheme="minorEastAsia" w:eastAsiaTheme="minorEastAsia" w:hAnsiTheme="minorEastAsia" w:hint="eastAsia"/>
          <w:bCs/>
          <w:szCs w:val="21"/>
        </w:rPr>
        <w:t>年</w:t>
      </w:r>
      <w:r w:rsidRPr="003F4ADC">
        <w:rPr>
          <w:rFonts w:asciiTheme="minorEastAsia" w:eastAsiaTheme="minorEastAsia" w:hAnsiTheme="minorEastAsia" w:hint="eastAsia"/>
          <w:bCs/>
          <w:szCs w:val="21"/>
          <w:u w:val="single"/>
        </w:rPr>
        <w:t xml:space="preserve">      </w:t>
      </w:r>
      <w:r w:rsidRPr="003F4ADC">
        <w:rPr>
          <w:rFonts w:asciiTheme="minorEastAsia" w:eastAsiaTheme="minorEastAsia" w:hAnsiTheme="minorEastAsia" w:hint="eastAsia"/>
          <w:bCs/>
          <w:szCs w:val="21"/>
        </w:rPr>
        <w:t>月</w:t>
      </w:r>
      <w:r w:rsidRPr="003F4ADC">
        <w:rPr>
          <w:rFonts w:asciiTheme="minorEastAsia" w:eastAsiaTheme="minorEastAsia" w:hAnsiTheme="minorEastAsia" w:hint="eastAsia"/>
          <w:bCs/>
          <w:szCs w:val="21"/>
          <w:u w:val="single"/>
        </w:rPr>
        <w:t xml:space="preserve">     </w:t>
      </w:r>
      <w:r w:rsidRPr="003F4ADC">
        <w:rPr>
          <w:rFonts w:asciiTheme="minorEastAsia" w:eastAsiaTheme="minorEastAsia" w:hAnsiTheme="minorEastAsia" w:hint="eastAsia"/>
          <w:bCs/>
          <w:szCs w:val="21"/>
        </w:rPr>
        <w:t>日</w:t>
      </w:r>
    </w:p>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Pr>
        <w:widowControl/>
        <w:jc w:val="left"/>
        <w:rPr>
          <w:rFonts w:asciiTheme="minorEastAsia" w:eastAsiaTheme="minorEastAsia" w:hAnsiTheme="minorEastAsia"/>
          <w:b/>
          <w:sz w:val="24"/>
        </w:rPr>
      </w:pPr>
      <w:r w:rsidRPr="003F4ADC">
        <w:rPr>
          <w:rFonts w:asciiTheme="minorEastAsia" w:eastAsiaTheme="minorEastAsia" w:hAnsiTheme="minorEastAsia"/>
          <w:b/>
          <w:sz w:val="24"/>
        </w:rPr>
        <w:br w:type="page"/>
      </w:r>
    </w:p>
    <w:p w:rsidR="00A834EB" w:rsidRPr="003F4ADC" w:rsidRDefault="00A834EB" w:rsidP="00A834EB">
      <w:pPr>
        <w:jc w:val="center"/>
        <w:rPr>
          <w:rFonts w:asciiTheme="minorEastAsia" w:eastAsiaTheme="minorEastAsia" w:hAnsiTheme="minorEastAsia"/>
          <w:b/>
          <w:sz w:val="24"/>
        </w:rPr>
      </w:pPr>
      <w:r w:rsidRPr="003F4ADC">
        <w:rPr>
          <w:rFonts w:asciiTheme="minorEastAsia" w:eastAsiaTheme="minorEastAsia" w:hAnsiTheme="minorEastAsia" w:hint="eastAsia"/>
          <w:b/>
          <w:sz w:val="24"/>
        </w:rPr>
        <w:lastRenderedPageBreak/>
        <w:t>四、报价函</w:t>
      </w:r>
    </w:p>
    <w:p w:rsidR="00A834EB" w:rsidRPr="003F4ADC" w:rsidRDefault="00A834EB" w:rsidP="00A834EB">
      <w:pPr>
        <w:spacing w:line="360" w:lineRule="auto"/>
        <w:rPr>
          <w:rFonts w:asciiTheme="minorEastAsia" w:eastAsiaTheme="minorEastAsia" w:hAnsiTheme="minorEastAsia"/>
          <w:sz w:val="24"/>
        </w:rPr>
      </w:pPr>
    </w:p>
    <w:p w:rsidR="00A834EB" w:rsidRPr="003F4ADC" w:rsidRDefault="00A834EB" w:rsidP="00A834EB">
      <w:pPr>
        <w:spacing w:line="360" w:lineRule="auto"/>
        <w:rPr>
          <w:rFonts w:asciiTheme="minorEastAsia" w:eastAsiaTheme="minorEastAsia" w:hAnsiTheme="minorEastAsia"/>
          <w:szCs w:val="21"/>
        </w:rPr>
      </w:pP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（采购代理机构名称）：</w:t>
      </w:r>
    </w:p>
    <w:p w:rsidR="00A834EB" w:rsidRPr="003F4ADC" w:rsidRDefault="00A834EB" w:rsidP="00A834EB">
      <w:pPr>
        <w:spacing w:line="360" w:lineRule="auto"/>
        <w:ind w:firstLineChars="250" w:firstLine="525"/>
        <w:jc w:val="left"/>
        <w:rPr>
          <w:rFonts w:asciiTheme="minorEastAsia" w:eastAsiaTheme="minorEastAsia" w:hAnsiTheme="minorEastAsia"/>
          <w:szCs w:val="21"/>
        </w:rPr>
      </w:pPr>
      <w:r w:rsidRPr="003F4ADC">
        <w:rPr>
          <w:rFonts w:asciiTheme="minorEastAsia" w:eastAsiaTheme="minorEastAsia" w:hAnsiTheme="minorEastAsia" w:hint="eastAsia"/>
          <w:szCs w:val="21"/>
        </w:rPr>
        <w:t>1.我方全面研究了“</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”项目磋商文件（采购编号：</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），决定参加贵单位组织的本项目磋商采购。</w:t>
      </w:r>
    </w:p>
    <w:p w:rsidR="00A834EB" w:rsidRPr="003F4ADC" w:rsidRDefault="00A834EB" w:rsidP="00A834EB">
      <w:pPr>
        <w:spacing w:line="360" w:lineRule="auto"/>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2.我方自愿按照磋商文件规定的各项要求向采购人提供所需</w:t>
      </w:r>
      <w:r w:rsidR="000D5833">
        <w:rPr>
          <w:rFonts w:asciiTheme="minorEastAsia" w:eastAsiaTheme="minorEastAsia" w:hAnsiTheme="minorEastAsia" w:hint="eastAsia"/>
          <w:b/>
          <w:szCs w:val="21"/>
          <w:u w:val="single"/>
        </w:rPr>
        <w:t>服务</w:t>
      </w:r>
      <w:r w:rsidRPr="003F4ADC">
        <w:rPr>
          <w:rFonts w:asciiTheme="minorEastAsia" w:eastAsiaTheme="minorEastAsia" w:hAnsiTheme="minorEastAsia" w:hint="eastAsia"/>
          <w:szCs w:val="21"/>
        </w:rPr>
        <w:t>，总报价为人民币</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元，大写：</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w:t>
      </w:r>
      <w:r w:rsidRPr="003F4ADC">
        <w:rPr>
          <w:rFonts w:asciiTheme="minorEastAsia" w:eastAsiaTheme="minorEastAsia" w:hAnsiTheme="minorEastAsia"/>
          <w:szCs w:val="21"/>
        </w:rPr>
        <w:t xml:space="preserve"> </w:t>
      </w:r>
    </w:p>
    <w:p w:rsidR="00A834EB" w:rsidRPr="003F4ADC" w:rsidRDefault="00A834EB" w:rsidP="00A834EB">
      <w:pPr>
        <w:spacing w:line="360" w:lineRule="auto"/>
        <w:ind w:firstLineChars="250" w:firstLine="525"/>
        <w:jc w:val="left"/>
        <w:rPr>
          <w:rFonts w:asciiTheme="minorEastAsia" w:eastAsiaTheme="minorEastAsia" w:hAnsiTheme="minorEastAsia"/>
          <w:szCs w:val="21"/>
        </w:rPr>
      </w:pPr>
      <w:r w:rsidRPr="003F4ADC">
        <w:rPr>
          <w:rFonts w:asciiTheme="minorEastAsia" w:eastAsiaTheme="minorEastAsia" w:hAnsiTheme="minorEastAsia" w:hint="eastAsia"/>
          <w:szCs w:val="21"/>
        </w:rPr>
        <w:t>3.一旦我方成交，我方将严格履行采购合同规定的责任和义务。</w:t>
      </w:r>
    </w:p>
    <w:p w:rsidR="00A834EB" w:rsidRPr="003F4ADC" w:rsidRDefault="00A834EB" w:rsidP="00A834EB">
      <w:pPr>
        <w:spacing w:line="360" w:lineRule="auto"/>
        <w:ind w:firstLineChars="250" w:firstLine="525"/>
        <w:jc w:val="left"/>
        <w:rPr>
          <w:rFonts w:asciiTheme="minorEastAsia" w:eastAsiaTheme="minorEastAsia" w:hAnsiTheme="minorEastAsia"/>
          <w:szCs w:val="21"/>
        </w:rPr>
      </w:pPr>
      <w:r w:rsidRPr="003F4ADC">
        <w:rPr>
          <w:rFonts w:asciiTheme="minorEastAsia" w:eastAsiaTheme="minorEastAsia" w:hAnsiTheme="minorEastAsia" w:hint="eastAsia"/>
          <w:szCs w:val="21"/>
        </w:rPr>
        <w:t>4.我方为本项目提交的响应文件正本1份，副本2份，用于磋商报价。</w:t>
      </w:r>
    </w:p>
    <w:p w:rsidR="00A834EB" w:rsidRPr="003F4ADC" w:rsidRDefault="00A834EB" w:rsidP="00A834EB">
      <w:pPr>
        <w:spacing w:line="360" w:lineRule="auto"/>
        <w:ind w:firstLineChars="250" w:firstLine="525"/>
        <w:jc w:val="left"/>
        <w:rPr>
          <w:rFonts w:asciiTheme="minorEastAsia" w:eastAsiaTheme="minorEastAsia" w:hAnsiTheme="minorEastAsia"/>
          <w:szCs w:val="21"/>
        </w:rPr>
      </w:pPr>
      <w:r w:rsidRPr="003F4ADC">
        <w:rPr>
          <w:rFonts w:asciiTheme="minorEastAsia" w:eastAsiaTheme="minorEastAsia" w:hAnsiTheme="minorEastAsia" w:hint="eastAsia"/>
          <w:szCs w:val="21"/>
        </w:rPr>
        <w:t>5.我方愿意提供贵单位可能另外要求的，与磋商报价有关的文件资料，并保证我方已提供和将要提供的文件资料是真实、准确的。</w:t>
      </w:r>
    </w:p>
    <w:p w:rsidR="00A834EB" w:rsidRPr="003F4ADC" w:rsidRDefault="00A834EB" w:rsidP="00A834EB">
      <w:pPr>
        <w:spacing w:line="360" w:lineRule="auto"/>
        <w:ind w:firstLineChars="250" w:firstLine="525"/>
        <w:jc w:val="left"/>
        <w:rPr>
          <w:rFonts w:asciiTheme="minorEastAsia" w:eastAsiaTheme="minorEastAsia" w:hAnsiTheme="minorEastAsia"/>
          <w:szCs w:val="21"/>
        </w:rPr>
      </w:pPr>
      <w:r w:rsidRPr="003F4ADC">
        <w:rPr>
          <w:rFonts w:asciiTheme="minorEastAsia" w:eastAsiaTheme="minorEastAsia" w:hAnsiTheme="minorEastAsia" w:hint="eastAsia"/>
          <w:szCs w:val="21"/>
        </w:rPr>
        <w:t>6.本次磋商，我方递交的响应文件有效期为磋商文件规定起算之日起</w:t>
      </w:r>
      <w:r w:rsidRPr="003F4ADC">
        <w:rPr>
          <w:rFonts w:asciiTheme="minorEastAsia" w:eastAsiaTheme="minorEastAsia" w:hAnsiTheme="minorEastAsia" w:hint="eastAsia"/>
          <w:b/>
          <w:szCs w:val="21"/>
          <w:u w:val="single"/>
        </w:rPr>
        <w:t>90</w:t>
      </w:r>
      <w:r w:rsidRPr="003F4ADC">
        <w:rPr>
          <w:rFonts w:asciiTheme="minorEastAsia" w:eastAsiaTheme="minorEastAsia" w:hAnsiTheme="minorEastAsia" w:hint="eastAsia"/>
          <w:szCs w:val="21"/>
        </w:rPr>
        <w:t>天。</w:t>
      </w:r>
    </w:p>
    <w:p w:rsidR="00A834EB" w:rsidRPr="003F4ADC" w:rsidRDefault="00A834EB" w:rsidP="00A834EB">
      <w:pPr>
        <w:adjustRightInd w:val="0"/>
        <w:spacing w:line="400" w:lineRule="exact"/>
        <w:ind w:firstLineChars="200" w:firstLine="420"/>
        <w:jc w:val="left"/>
        <w:rPr>
          <w:rFonts w:asciiTheme="minorEastAsia" w:eastAsiaTheme="minorEastAsia" w:hAnsiTheme="minorEastAsia"/>
          <w:szCs w:val="21"/>
        </w:rPr>
      </w:pPr>
    </w:p>
    <w:p w:rsidR="00A834EB" w:rsidRPr="003F4ADC" w:rsidRDefault="00A834EB" w:rsidP="00A834EB">
      <w:pPr>
        <w:adjustRightInd w:val="0"/>
        <w:spacing w:line="400" w:lineRule="exact"/>
        <w:ind w:firstLineChars="200" w:firstLine="420"/>
        <w:jc w:val="left"/>
        <w:rPr>
          <w:rFonts w:asciiTheme="minorEastAsia" w:eastAsiaTheme="minorEastAsia" w:hAnsiTheme="minorEastAsia"/>
          <w:szCs w:val="21"/>
        </w:rPr>
      </w:pPr>
    </w:p>
    <w:p w:rsidR="00A834EB" w:rsidRPr="003F4ADC" w:rsidRDefault="00A834EB" w:rsidP="00A834EB">
      <w:pPr>
        <w:adjustRightInd w:val="0"/>
        <w:spacing w:line="360" w:lineRule="auto"/>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（盖单位公章）</w:t>
      </w:r>
    </w:p>
    <w:p w:rsidR="00A834EB" w:rsidRPr="003F4ADC" w:rsidRDefault="00A834EB" w:rsidP="00A834EB">
      <w:pPr>
        <w:spacing w:line="360" w:lineRule="auto"/>
        <w:ind w:firstLineChars="196" w:firstLine="412"/>
        <w:rPr>
          <w:rFonts w:asciiTheme="minorEastAsia" w:eastAsiaTheme="minorEastAsia" w:hAnsiTheme="minorEastAsia"/>
          <w:szCs w:val="21"/>
        </w:rPr>
      </w:pPr>
      <w:r w:rsidRPr="003F4ADC">
        <w:rPr>
          <w:rFonts w:asciiTheme="minorEastAsia" w:eastAsiaTheme="minorEastAsia" w:hAnsiTheme="minorEastAsia" w:hint="eastAsia"/>
          <w:bCs/>
          <w:szCs w:val="21"/>
        </w:rPr>
        <w:t>法定代表人/负责人或授权代表</w:t>
      </w:r>
      <w:r w:rsidRPr="003F4ADC">
        <w:rPr>
          <w:rFonts w:asciiTheme="minorEastAsia" w:eastAsiaTheme="minorEastAsia" w:hAnsiTheme="minorEastAsia" w:hint="eastAsia"/>
          <w:szCs w:val="21"/>
        </w:rPr>
        <w:t>（签字或加盖个人名章）：</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196" w:firstLine="412"/>
        <w:rPr>
          <w:rFonts w:asciiTheme="minorEastAsia" w:eastAsiaTheme="minorEastAsia" w:hAnsiTheme="minorEastAsia"/>
          <w:szCs w:val="21"/>
        </w:rPr>
      </w:pPr>
      <w:r w:rsidRPr="003F4ADC">
        <w:rPr>
          <w:rFonts w:asciiTheme="minorEastAsia" w:eastAsiaTheme="minorEastAsia" w:hAnsiTheme="minorEastAsia" w:hint="eastAsia"/>
          <w:szCs w:val="21"/>
        </w:rPr>
        <w:t>通讯地址：</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196" w:firstLine="412"/>
        <w:rPr>
          <w:rFonts w:asciiTheme="minorEastAsia" w:eastAsiaTheme="minorEastAsia" w:hAnsiTheme="minorEastAsia"/>
          <w:szCs w:val="21"/>
        </w:rPr>
      </w:pPr>
      <w:r w:rsidRPr="003F4ADC">
        <w:rPr>
          <w:rFonts w:asciiTheme="minorEastAsia" w:eastAsiaTheme="minorEastAsia" w:hAnsiTheme="minorEastAsia" w:hint="eastAsia"/>
          <w:szCs w:val="21"/>
        </w:rPr>
        <w:t>邮政编码：</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196" w:firstLine="412"/>
        <w:rPr>
          <w:rFonts w:asciiTheme="minorEastAsia" w:eastAsiaTheme="minorEastAsia" w:hAnsiTheme="minorEastAsia"/>
          <w:szCs w:val="21"/>
        </w:rPr>
      </w:pPr>
      <w:r w:rsidRPr="003F4ADC">
        <w:rPr>
          <w:rFonts w:asciiTheme="minorEastAsia" w:eastAsiaTheme="minorEastAsia" w:hAnsiTheme="minorEastAsia" w:hint="eastAsia"/>
          <w:szCs w:val="21"/>
        </w:rPr>
        <w:t>联系电话：</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196" w:firstLine="412"/>
        <w:rPr>
          <w:rFonts w:asciiTheme="minorEastAsia" w:eastAsiaTheme="minorEastAsia" w:hAnsiTheme="minorEastAsia"/>
          <w:szCs w:val="21"/>
        </w:rPr>
      </w:pPr>
      <w:r w:rsidRPr="003F4ADC">
        <w:rPr>
          <w:rFonts w:asciiTheme="minorEastAsia" w:eastAsiaTheme="minorEastAsia" w:hAnsiTheme="minorEastAsia" w:hint="eastAsia"/>
          <w:szCs w:val="21"/>
        </w:rPr>
        <w:t>传    真：</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200" w:firstLine="420"/>
      </w:pPr>
      <w:r w:rsidRPr="003F4ADC">
        <w:rPr>
          <w:rFonts w:asciiTheme="minorEastAsia" w:eastAsiaTheme="minorEastAsia" w:hAnsiTheme="minorEastAsia" w:hint="eastAsia"/>
          <w:szCs w:val="21"/>
        </w:rPr>
        <w:t>日    期：</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 xml:space="preserve"> </w:t>
      </w:r>
    </w:p>
    <w:p w:rsidR="00A834EB" w:rsidRPr="003F4ADC" w:rsidRDefault="00A834EB" w:rsidP="00A834EB"/>
    <w:p w:rsidR="00A834EB" w:rsidRPr="003F4ADC" w:rsidRDefault="00A834EB" w:rsidP="00A834EB"/>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5B151B" w:rsidRPr="003F4ADC" w:rsidRDefault="005B151B" w:rsidP="00A834EB">
      <w:pPr>
        <w:widowControl/>
        <w:jc w:val="left"/>
        <w:rPr>
          <w:rFonts w:asciiTheme="minorEastAsia" w:eastAsiaTheme="minorEastAsia" w:hAnsiTheme="minorEastAsia"/>
          <w:b/>
          <w:sz w:val="24"/>
        </w:rPr>
      </w:pPr>
    </w:p>
    <w:p w:rsidR="00A834EB" w:rsidRPr="003F4ADC" w:rsidRDefault="00A834EB" w:rsidP="00A834EB">
      <w:pPr>
        <w:pStyle w:val="21"/>
        <w:spacing w:line="400" w:lineRule="exact"/>
        <w:ind w:firstLineChars="350" w:firstLine="843"/>
        <w:jc w:val="center"/>
        <w:rPr>
          <w:rFonts w:asciiTheme="minorEastAsia" w:eastAsiaTheme="minorEastAsia" w:hAnsiTheme="minorEastAsia"/>
          <w:bCs w:val="0"/>
          <w:sz w:val="24"/>
          <w:szCs w:val="24"/>
        </w:rPr>
      </w:pPr>
      <w:r w:rsidRPr="003F4ADC">
        <w:rPr>
          <w:rFonts w:asciiTheme="minorEastAsia" w:eastAsiaTheme="minorEastAsia" w:hAnsiTheme="minorEastAsia" w:hint="eastAsia"/>
          <w:bCs w:val="0"/>
          <w:sz w:val="24"/>
          <w:szCs w:val="24"/>
        </w:rPr>
        <w:lastRenderedPageBreak/>
        <w:t>五、供应商与采购人员及相关人员无利害关系承诺书</w:t>
      </w:r>
    </w:p>
    <w:p w:rsidR="00A834EB" w:rsidRPr="003F4ADC" w:rsidRDefault="00A834EB" w:rsidP="00A834EB">
      <w:pPr>
        <w:spacing w:line="400" w:lineRule="exact"/>
        <w:rPr>
          <w:rFonts w:asciiTheme="minorEastAsia" w:eastAsiaTheme="minorEastAsia" w:hAnsiTheme="minorEastAsia"/>
          <w:sz w:val="24"/>
        </w:rPr>
      </w:pPr>
    </w:p>
    <w:p w:rsidR="00A834EB" w:rsidRPr="003F4ADC" w:rsidRDefault="00A834EB" w:rsidP="00A834EB">
      <w:pPr>
        <w:spacing w:line="400" w:lineRule="exact"/>
        <w:rPr>
          <w:rFonts w:asciiTheme="minorEastAsia" w:eastAsiaTheme="minorEastAsia" w:hAnsiTheme="minorEastAsia"/>
          <w:szCs w:val="21"/>
        </w:rPr>
      </w:pPr>
      <w:r w:rsidRPr="003F4ADC">
        <w:rPr>
          <w:rFonts w:asciiTheme="minorEastAsia" w:eastAsiaTheme="minorEastAsia" w:hAnsiTheme="minorEastAsia" w:hint="eastAsia"/>
          <w:bCs/>
          <w:szCs w:val="21"/>
          <w:u w:val="single"/>
        </w:rPr>
        <w:t xml:space="preserve">                     </w:t>
      </w:r>
      <w:r w:rsidRPr="003F4ADC">
        <w:rPr>
          <w:rFonts w:asciiTheme="minorEastAsia" w:eastAsiaTheme="minorEastAsia" w:hAnsiTheme="minorEastAsia" w:hint="eastAsia"/>
          <w:szCs w:val="21"/>
        </w:rPr>
        <w:t>（采购代理机构名称）：</w:t>
      </w:r>
    </w:p>
    <w:p w:rsidR="00A834EB" w:rsidRPr="003F4ADC" w:rsidRDefault="00A834EB" w:rsidP="00A834EB">
      <w:pPr>
        <w:spacing w:line="360" w:lineRule="auto"/>
        <w:ind w:firstLine="480"/>
        <w:rPr>
          <w:rFonts w:asciiTheme="minorEastAsia" w:eastAsiaTheme="minorEastAsia" w:hAnsiTheme="minorEastAsia"/>
          <w:szCs w:val="21"/>
        </w:rPr>
      </w:pP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本公司作为本次采购项目的供应商，郑重承诺：</w:t>
      </w:r>
    </w:p>
    <w:p w:rsidR="00A834EB" w:rsidRPr="003F4ADC" w:rsidRDefault="00A834EB" w:rsidP="00A834EB">
      <w:pPr>
        <w:pStyle w:val="af1"/>
        <w:numPr>
          <w:ilvl w:val="0"/>
          <w:numId w:val="13"/>
        </w:numPr>
        <w:spacing w:line="360" w:lineRule="auto"/>
        <w:ind w:firstLineChars="0"/>
        <w:rPr>
          <w:rFonts w:asciiTheme="minorEastAsia" w:eastAsiaTheme="minorEastAsia" w:hAnsiTheme="minorEastAsia"/>
          <w:szCs w:val="21"/>
        </w:rPr>
      </w:pPr>
      <w:r w:rsidRPr="003F4ADC">
        <w:rPr>
          <w:rFonts w:asciiTheme="minorEastAsia" w:eastAsiaTheme="minorEastAsia" w:hAnsiTheme="minorEastAsia" w:hint="eastAsia"/>
          <w:szCs w:val="21"/>
        </w:rPr>
        <w:t>我方与本项目采购人员及相关人员不存在以下利害关系：</w:t>
      </w: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（1）参加采购活动前3年内与本公司存在劳动关系；</w:t>
      </w: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（2）参加采购活动前3年内担任本公司的董事、监事；</w:t>
      </w: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（3）参加采购活动前3年内是本公司的控股股东或者实际控制人；</w:t>
      </w: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（4）与本公司的法定代表人或者负责人有夫妻、直系血亲、三代以内旁系血亲或者近姻亲关系；</w:t>
      </w: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（5）与本公司有其他可能影响采购活动公平、公正进行的关系。</w:t>
      </w:r>
    </w:p>
    <w:p w:rsidR="00A834EB" w:rsidRPr="003F4ADC" w:rsidRDefault="00A834EB" w:rsidP="00A834EB">
      <w:pPr>
        <w:spacing w:line="360" w:lineRule="auto"/>
        <w:ind w:firstLine="480"/>
        <w:rPr>
          <w:rFonts w:asciiTheme="minorEastAsia" w:eastAsiaTheme="minorEastAsia" w:hAnsiTheme="minorEastAsia"/>
          <w:szCs w:val="21"/>
        </w:rPr>
      </w:pPr>
      <w:r w:rsidRPr="003F4ADC">
        <w:rPr>
          <w:rFonts w:asciiTheme="minorEastAsia" w:eastAsiaTheme="minorEastAsia" w:hAnsiTheme="minorEastAsia" w:hint="eastAsia"/>
          <w:szCs w:val="21"/>
        </w:rPr>
        <w:t>2、未参与本项目前期论证及其他相关咨询服务。</w:t>
      </w:r>
    </w:p>
    <w:p w:rsidR="00A834EB" w:rsidRPr="003F4ADC" w:rsidRDefault="00A834EB" w:rsidP="00A834EB">
      <w:pPr>
        <w:jc w:val="center"/>
        <w:rPr>
          <w:rFonts w:asciiTheme="minorEastAsia" w:eastAsiaTheme="minorEastAsia" w:hAnsiTheme="minorEastAsia"/>
          <w:b/>
          <w:bCs/>
          <w:szCs w:val="21"/>
        </w:rPr>
      </w:pPr>
    </w:p>
    <w:p w:rsidR="00A834EB" w:rsidRPr="003F4ADC" w:rsidRDefault="00A834EB" w:rsidP="00A834EB">
      <w:pPr>
        <w:jc w:val="center"/>
        <w:rPr>
          <w:rFonts w:asciiTheme="minorEastAsia" w:eastAsiaTheme="minorEastAsia" w:hAnsiTheme="minorEastAsia"/>
          <w:b/>
          <w:bCs/>
          <w:szCs w:val="21"/>
        </w:rPr>
      </w:pPr>
    </w:p>
    <w:p w:rsidR="00A834EB" w:rsidRPr="003F4ADC" w:rsidRDefault="00A834EB" w:rsidP="00A834EB">
      <w:pPr>
        <w:jc w:val="center"/>
        <w:rPr>
          <w:rFonts w:asciiTheme="minorEastAsia" w:eastAsiaTheme="minorEastAsia" w:hAnsiTheme="minorEastAsia"/>
          <w:b/>
          <w:bCs/>
          <w:szCs w:val="21"/>
        </w:rPr>
      </w:pPr>
    </w:p>
    <w:p w:rsidR="00A834EB" w:rsidRPr="003F4ADC" w:rsidRDefault="00A834EB" w:rsidP="00A834EB">
      <w:pPr>
        <w:pStyle w:val="ac"/>
        <w:rPr>
          <w:rFonts w:asciiTheme="minorEastAsia" w:eastAsiaTheme="minorEastAsia" w:hAnsiTheme="minorEastAsia"/>
          <w:szCs w:val="21"/>
        </w:rPr>
      </w:pPr>
    </w:p>
    <w:p w:rsidR="00A834EB" w:rsidRPr="003F4ADC" w:rsidRDefault="00A834EB" w:rsidP="00A834EB">
      <w:pPr>
        <w:adjustRightInd w:val="0"/>
        <w:spacing w:line="400" w:lineRule="exact"/>
        <w:ind w:firstLineChars="250" w:firstLine="525"/>
        <w:jc w:val="left"/>
        <w:rPr>
          <w:rFonts w:asciiTheme="minorEastAsia" w:eastAsiaTheme="minorEastAsia" w:hAnsiTheme="minorEastAsia"/>
          <w:bCs/>
          <w:szCs w:val="21"/>
        </w:rPr>
      </w:pPr>
      <w:r w:rsidRPr="003F4ADC">
        <w:rPr>
          <w:rFonts w:asciiTheme="minorEastAsia" w:eastAsiaTheme="minorEastAsia" w:hAnsiTheme="minorEastAsia" w:hint="eastAsia"/>
          <w:bCs/>
          <w:szCs w:val="21"/>
        </w:rPr>
        <w:t>供应商名称：</w:t>
      </w:r>
      <w:r w:rsidRPr="003F4ADC">
        <w:rPr>
          <w:rFonts w:asciiTheme="minorEastAsia" w:eastAsiaTheme="minorEastAsia" w:hAnsiTheme="minorEastAsia" w:hint="eastAsia"/>
          <w:bCs/>
          <w:szCs w:val="21"/>
          <w:u w:val="single"/>
        </w:rPr>
        <w:t xml:space="preserve">                         </w:t>
      </w:r>
      <w:r w:rsidRPr="003F4ADC">
        <w:rPr>
          <w:rFonts w:asciiTheme="minorEastAsia" w:eastAsiaTheme="minorEastAsia" w:hAnsiTheme="minorEastAsia" w:hint="eastAsia"/>
          <w:bCs/>
          <w:szCs w:val="21"/>
        </w:rPr>
        <w:t>（盖章）</w:t>
      </w:r>
    </w:p>
    <w:p w:rsidR="00A834EB" w:rsidRPr="003F4ADC" w:rsidRDefault="00A834EB" w:rsidP="00A834EB">
      <w:pPr>
        <w:spacing w:line="400" w:lineRule="exact"/>
        <w:ind w:firstLineChars="250" w:firstLine="525"/>
        <w:rPr>
          <w:rFonts w:asciiTheme="minorEastAsia" w:eastAsiaTheme="minorEastAsia" w:hAnsiTheme="minorEastAsia"/>
          <w:szCs w:val="21"/>
        </w:rPr>
      </w:pPr>
      <w:r w:rsidRPr="003F4ADC">
        <w:rPr>
          <w:rFonts w:asciiTheme="minorEastAsia" w:eastAsiaTheme="minorEastAsia" w:hAnsiTheme="minorEastAsia" w:hint="eastAsia"/>
          <w:szCs w:val="21"/>
        </w:rPr>
        <w:t>法定代表人/负责人或授权代表（签字或盖章）：</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400" w:lineRule="exact"/>
        <w:ind w:firstLineChars="250" w:firstLine="525"/>
        <w:rPr>
          <w:rFonts w:asciiTheme="minorEastAsia" w:eastAsiaTheme="minorEastAsia" w:hAnsiTheme="minorEastAsia"/>
          <w:bCs/>
          <w:szCs w:val="21"/>
        </w:rPr>
      </w:pPr>
      <w:r w:rsidRPr="003F4ADC">
        <w:rPr>
          <w:rFonts w:asciiTheme="minorEastAsia" w:eastAsiaTheme="minorEastAsia" w:hAnsiTheme="minorEastAsia" w:hint="eastAsia"/>
          <w:bCs/>
          <w:szCs w:val="21"/>
        </w:rPr>
        <w:t>日期</w:t>
      </w:r>
      <w:r w:rsidRPr="003F4ADC">
        <w:rPr>
          <w:rFonts w:asciiTheme="minorEastAsia" w:eastAsiaTheme="minorEastAsia" w:hAnsiTheme="minorEastAsia"/>
          <w:bCs/>
          <w:szCs w:val="21"/>
        </w:rPr>
        <w:t>:</w:t>
      </w:r>
      <w:r w:rsidRPr="003F4ADC">
        <w:rPr>
          <w:rFonts w:asciiTheme="minorEastAsia" w:eastAsiaTheme="minorEastAsia" w:hAnsiTheme="minorEastAsia" w:hint="eastAsia"/>
          <w:bCs/>
          <w:szCs w:val="21"/>
        </w:rPr>
        <w:t xml:space="preserve"> </w:t>
      </w:r>
      <w:r w:rsidRPr="003F4ADC">
        <w:rPr>
          <w:rFonts w:asciiTheme="minorEastAsia" w:eastAsiaTheme="minorEastAsia" w:hAnsiTheme="minorEastAsia" w:hint="eastAsia"/>
          <w:bCs/>
          <w:szCs w:val="21"/>
          <w:u w:val="single"/>
        </w:rPr>
        <w:t xml:space="preserve">              </w:t>
      </w:r>
    </w:p>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0D5833" w:rsidP="00A834EB">
      <w:pPr>
        <w:pStyle w:val="21"/>
        <w:spacing w:line="400" w:lineRule="exact"/>
        <w:jc w:val="center"/>
        <w:rPr>
          <w:rFonts w:ascii="宋体" w:eastAsia="宋体" w:hAnsi="宋体"/>
          <w:bCs w:val="0"/>
          <w:sz w:val="24"/>
          <w:szCs w:val="24"/>
        </w:rPr>
      </w:pPr>
      <w:r>
        <w:rPr>
          <w:rFonts w:ascii="宋体" w:eastAsia="宋体" w:hAnsi="宋体" w:hint="eastAsia"/>
          <w:bCs w:val="0"/>
          <w:sz w:val="24"/>
          <w:szCs w:val="24"/>
        </w:rPr>
        <w:lastRenderedPageBreak/>
        <w:t>六</w:t>
      </w:r>
      <w:r w:rsidR="00A834EB" w:rsidRPr="003F4ADC">
        <w:rPr>
          <w:rFonts w:ascii="宋体" w:eastAsia="宋体" w:hAnsi="宋体" w:hint="eastAsia"/>
          <w:bCs w:val="0"/>
          <w:sz w:val="24"/>
          <w:szCs w:val="24"/>
        </w:rPr>
        <w:t>、商务、</w:t>
      </w:r>
      <w:r w:rsidR="007E716E">
        <w:rPr>
          <w:rFonts w:ascii="宋体" w:eastAsia="宋体" w:hAnsi="宋体" w:hint="eastAsia"/>
          <w:bCs w:val="0"/>
          <w:sz w:val="24"/>
          <w:szCs w:val="24"/>
        </w:rPr>
        <w:t>技术</w:t>
      </w:r>
      <w:r w:rsidR="00A834EB" w:rsidRPr="003F4ADC">
        <w:rPr>
          <w:rFonts w:ascii="宋体" w:eastAsia="宋体" w:hAnsi="宋体" w:hint="eastAsia"/>
          <w:bCs w:val="0"/>
          <w:sz w:val="24"/>
          <w:szCs w:val="24"/>
        </w:rPr>
        <w:t>服务要求应答表</w:t>
      </w:r>
    </w:p>
    <w:p w:rsidR="00A834EB" w:rsidRPr="003F4ADC" w:rsidRDefault="00A834EB" w:rsidP="00A834EB">
      <w:pPr>
        <w:pStyle w:val="ae"/>
        <w:pBdr>
          <w:bottom w:val="none" w:sz="0" w:space="0" w:color="auto"/>
        </w:pBdr>
        <w:tabs>
          <w:tab w:val="clear" w:pos="4153"/>
          <w:tab w:val="clear" w:pos="8306"/>
        </w:tabs>
        <w:snapToGrid/>
        <w:jc w:val="both"/>
        <w:rPr>
          <w:rFonts w:asciiTheme="minorEastAsia" w:eastAsiaTheme="minorEastAsia" w:hAnsiTheme="minorEastAsia"/>
          <w:sz w:val="24"/>
          <w:szCs w:val="24"/>
        </w:rPr>
      </w:pPr>
    </w:p>
    <w:p w:rsidR="00A834EB" w:rsidRPr="003F4ADC" w:rsidRDefault="00A834EB" w:rsidP="00A834EB">
      <w:pPr>
        <w:pStyle w:val="ae"/>
        <w:pBdr>
          <w:bottom w:val="none" w:sz="0" w:space="0" w:color="auto"/>
        </w:pBdr>
        <w:tabs>
          <w:tab w:val="clear" w:pos="4153"/>
          <w:tab w:val="clear" w:pos="8306"/>
        </w:tabs>
        <w:snapToGrid/>
        <w:jc w:val="both"/>
        <w:rPr>
          <w:rFonts w:asciiTheme="minorEastAsia" w:eastAsiaTheme="minorEastAsia" w:hAnsiTheme="minorEastAsia"/>
          <w:sz w:val="24"/>
          <w:szCs w:val="24"/>
        </w:rPr>
      </w:pPr>
      <w:r w:rsidRPr="003F4ADC">
        <w:rPr>
          <w:rFonts w:asciiTheme="minorEastAsia" w:eastAsiaTheme="minorEastAsia" w:hAnsiTheme="minorEastAsia" w:hint="eastAsia"/>
          <w:sz w:val="24"/>
          <w:szCs w:val="24"/>
        </w:rPr>
        <w:t>采购编号：</w:t>
      </w:r>
    </w:p>
    <w:tbl>
      <w:tblPr>
        <w:tblW w:w="9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1078"/>
        <w:gridCol w:w="5183"/>
        <w:gridCol w:w="1942"/>
      </w:tblGrid>
      <w:tr w:rsidR="00A834EB" w:rsidRPr="003F4ADC" w:rsidTr="00B53564">
        <w:trPr>
          <w:trHeight w:val="590"/>
        </w:trPr>
        <w:tc>
          <w:tcPr>
            <w:tcW w:w="935"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序号</w:t>
            </w:r>
          </w:p>
        </w:tc>
        <w:tc>
          <w:tcPr>
            <w:tcW w:w="1078"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包号</w:t>
            </w:r>
          </w:p>
        </w:tc>
        <w:tc>
          <w:tcPr>
            <w:tcW w:w="5183"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采购文件要求</w:t>
            </w:r>
          </w:p>
        </w:tc>
        <w:tc>
          <w:tcPr>
            <w:tcW w:w="1942"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响应文件响应</w:t>
            </w:r>
          </w:p>
        </w:tc>
      </w:tr>
      <w:tr w:rsidR="00A834EB" w:rsidRPr="003F4ADC" w:rsidTr="00B53564">
        <w:trPr>
          <w:trHeight w:val="1051"/>
        </w:trPr>
        <w:tc>
          <w:tcPr>
            <w:tcW w:w="935" w:type="dxa"/>
            <w:vAlign w:val="center"/>
          </w:tcPr>
          <w:p w:rsidR="00A834EB" w:rsidRPr="003F4ADC" w:rsidRDefault="00A834EB" w:rsidP="00B53564">
            <w:pPr>
              <w:jc w:val="center"/>
              <w:rPr>
                <w:rFonts w:asciiTheme="minorEastAsia" w:eastAsiaTheme="minorEastAsia" w:hAnsiTheme="minorEastAsia"/>
                <w:szCs w:val="21"/>
              </w:rPr>
            </w:pPr>
          </w:p>
        </w:tc>
        <w:tc>
          <w:tcPr>
            <w:tcW w:w="1078"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w:t>
            </w:r>
          </w:p>
        </w:tc>
        <w:tc>
          <w:tcPr>
            <w:tcW w:w="5183" w:type="dxa"/>
            <w:vAlign w:val="center"/>
          </w:tcPr>
          <w:p w:rsidR="00A834EB" w:rsidRPr="003F4ADC" w:rsidRDefault="00A834EB" w:rsidP="00B53564">
            <w:pPr>
              <w:jc w:val="center"/>
              <w:rPr>
                <w:rFonts w:asciiTheme="minorEastAsia" w:eastAsiaTheme="minorEastAsia" w:hAnsiTheme="minorEastAsia"/>
                <w:szCs w:val="21"/>
              </w:rPr>
            </w:pPr>
          </w:p>
        </w:tc>
        <w:tc>
          <w:tcPr>
            <w:tcW w:w="1942" w:type="dxa"/>
            <w:vAlign w:val="center"/>
          </w:tcPr>
          <w:p w:rsidR="00A834EB" w:rsidRPr="003F4ADC" w:rsidRDefault="00A834EB" w:rsidP="00B53564">
            <w:pPr>
              <w:jc w:val="center"/>
              <w:rPr>
                <w:rFonts w:asciiTheme="minorEastAsia" w:eastAsiaTheme="minorEastAsia" w:hAnsiTheme="minorEastAsia"/>
                <w:szCs w:val="21"/>
              </w:rPr>
            </w:pPr>
          </w:p>
        </w:tc>
      </w:tr>
      <w:tr w:rsidR="00A834EB" w:rsidRPr="003F4ADC" w:rsidTr="00B53564">
        <w:trPr>
          <w:trHeight w:val="1051"/>
        </w:trPr>
        <w:tc>
          <w:tcPr>
            <w:tcW w:w="935" w:type="dxa"/>
            <w:vAlign w:val="center"/>
          </w:tcPr>
          <w:p w:rsidR="00A834EB" w:rsidRPr="003F4ADC" w:rsidRDefault="00A834EB" w:rsidP="00B53564">
            <w:pPr>
              <w:jc w:val="center"/>
              <w:rPr>
                <w:rFonts w:asciiTheme="minorEastAsia" w:eastAsiaTheme="minorEastAsia" w:hAnsiTheme="minorEastAsia"/>
                <w:szCs w:val="21"/>
              </w:rPr>
            </w:pPr>
          </w:p>
        </w:tc>
        <w:tc>
          <w:tcPr>
            <w:tcW w:w="1078"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w:t>
            </w:r>
          </w:p>
        </w:tc>
        <w:tc>
          <w:tcPr>
            <w:tcW w:w="5183" w:type="dxa"/>
            <w:vAlign w:val="center"/>
          </w:tcPr>
          <w:p w:rsidR="00A834EB" w:rsidRPr="003F4ADC" w:rsidRDefault="00A834EB" w:rsidP="00B53564">
            <w:pPr>
              <w:jc w:val="center"/>
              <w:rPr>
                <w:rFonts w:asciiTheme="minorEastAsia" w:eastAsiaTheme="minorEastAsia" w:hAnsiTheme="minorEastAsia"/>
                <w:szCs w:val="21"/>
              </w:rPr>
            </w:pPr>
          </w:p>
        </w:tc>
        <w:tc>
          <w:tcPr>
            <w:tcW w:w="1942" w:type="dxa"/>
            <w:vAlign w:val="center"/>
          </w:tcPr>
          <w:p w:rsidR="00A834EB" w:rsidRPr="003F4ADC" w:rsidRDefault="00A834EB" w:rsidP="00B53564">
            <w:pPr>
              <w:jc w:val="center"/>
              <w:rPr>
                <w:rFonts w:asciiTheme="minorEastAsia" w:eastAsiaTheme="minorEastAsia" w:hAnsiTheme="minorEastAsia"/>
                <w:szCs w:val="21"/>
              </w:rPr>
            </w:pPr>
          </w:p>
        </w:tc>
      </w:tr>
      <w:tr w:rsidR="00A834EB" w:rsidRPr="003F4ADC" w:rsidTr="00B53564">
        <w:trPr>
          <w:trHeight w:val="1051"/>
        </w:trPr>
        <w:tc>
          <w:tcPr>
            <w:tcW w:w="935" w:type="dxa"/>
            <w:vAlign w:val="center"/>
          </w:tcPr>
          <w:p w:rsidR="00A834EB" w:rsidRPr="003F4ADC" w:rsidRDefault="00A834EB" w:rsidP="00B53564">
            <w:pPr>
              <w:jc w:val="center"/>
              <w:rPr>
                <w:rFonts w:asciiTheme="minorEastAsia" w:eastAsiaTheme="minorEastAsia" w:hAnsiTheme="minorEastAsia"/>
                <w:szCs w:val="21"/>
              </w:rPr>
            </w:pPr>
          </w:p>
        </w:tc>
        <w:tc>
          <w:tcPr>
            <w:tcW w:w="1078"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w:t>
            </w:r>
          </w:p>
        </w:tc>
        <w:tc>
          <w:tcPr>
            <w:tcW w:w="5183" w:type="dxa"/>
            <w:vAlign w:val="center"/>
          </w:tcPr>
          <w:p w:rsidR="00A834EB" w:rsidRPr="003F4ADC" w:rsidRDefault="00A834EB" w:rsidP="00B53564">
            <w:pPr>
              <w:jc w:val="center"/>
              <w:rPr>
                <w:rFonts w:asciiTheme="minorEastAsia" w:eastAsiaTheme="minorEastAsia" w:hAnsiTheme="minorEastAsia"/>
                <w:szCs w:val="21"/>
              </w:rPr>
            </w:pPr>
          </w:p>
        </w:tc>
        <w:tc>
          <w:tcPr>
            <w:tcW w:w="1942" w:type="dxa"/>
            <w:vAlign w:val="center"/>
          </w:tcPr>
          <w:p w:rsidR="00A834EB" w:rsidRPr="003F4ADC" w:rsidRDefault="00A834EB" w:rsidP="00B53564">
            <w:pPr>
              <w:jc w:val="center"/>
              <w:rPr>
                <w:rFonts w:asciiTheme="minorEastAsia" w:eastAsiaTheme="minorEastAsia" w:hAnsiTheme="minorEastAsia"/>
                <w:szCs w:val="21"/>
              </w:rPr>
            </w:pPr>
          </w:p>
        </w:tc>
      </w:tr>
      <w:tr w:rsidR="00A834EB" w:rsidRPr="003F4ADC" w:rsidTr="00B53564">
        <w:trPr>
          <w:trHeight w:val="1051"/>
        </w:trPr>
        <w:tc>
          <w:tcPr>
            <w:tcW w:w="935" w:type="dxa"/>
            <w:vAlign w:val="center"/>
          </w:tcPr>
          <w:p w:rsidR="00A834EB" w:rsidRPr="003F4ADC" w:rsidRDefault="00A834EB" w:rsidP="00B53564">
            <w:pPr>
              <w:jc w:val="center"/>
              <w:rPr>
                <w:rFonts w:asciiTheme="minorEastAsia" w:eastAsiaTheme="minorEastAsia" w:hAnsiTheme="minorEastAsia"/>
                <w:szCs w:val="21"/>
              </w:rPr>
            </w:pPr>
          </w:p>
        </w:tc>
        <w:tc>
          <w:tcPr>
            <w:tcW w:w="1078"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w:t>
            </w:r>
          </w:p>
        </w:tc>
        <w:tc>
          <w:tcPr>
            <w:tcW w:w="5183" w:type="dxa"/>
            <w:vAlign w:val="center"/>
          </w:tcPr>
          <w:p w:rsidR="00A834EB" w:rsidRPr="003F4ADC" w:rsidRDefault="00A834EB" w:rsidP="00B53564">
            <w:pPr>
              <w:jc w:val="center"/>
              <w:rPr>
                <w:rFonts w:asciiTheme="minorEastAsia" w:eastAsiaTheme="minorEastAsia" w:hAnsiTheme="minorEastAsia"/>
                <w:szCs w:val="21"/>
              </w:rPr>
            </w:pPr>
          </w:p>
        </w:tc>
        <w:tc>
          <w:tcPr>
            <w:tcW w:w="1942" w:type="dxa"/>
            <w:vAlign w:val="center"/>
          </w:tcPr>
          <w:p w:rsidR="00A834EB" w:rsidRPr="003F4ADC" w:rsidRDefault="00A834EB" w:rsidP="00B53564">
            <w:pPr>
              <w:jc w:val="center"/>
              <w:rPr>
                <w:rFonts w:asciiTheme="minorEastAsia" w:eastAsiaTheme="minorEastAsia" w:hAnsiTheme="minorEastAsia"/>
                <w:szCs w:val="21"/>
              </w:rPr>
            </w:pPr>
          </w:p>
        </w:tc>
      </w:tr>
      <w:tr w:rsidR="00A834EB" w:rsidRPr="003F4ADC" w:rsidTr="00B53564">
        <w:trPr>
          <w:trHeight w:val="1051"/>
        </w:trPr>
        <w:tc>
          <w:tcPr>
            <w:tcW w:w="935"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w:t>
            </w:r>
          </w:p>
        </w:tc>
        <w:tc>
          <w:tcPr>
            <w:tcW w:w="1078" w:type="dxa"/>
            <w:vAlign w:val="center"/>
          </w:tcPr>
          <w:p w:rsidR="00A834EB" w:rsidRPr="003F4ADC" w:rsidRDefault="00A834EB" w:rsidP="00B53564">
            <w:pPr>
              <w:jc w:val="center"/>
              <w:rPr>
                <w:rFonts w:asciiTheme="minorEastAsia" w:eastAsiaTheme="minorEastAsia" w:hAnsiTheme="minorEastAsia"/>
                <w:szCs w:val="21"/>
              </w:rPr>
            </w:pPr>
          </w:p>
        </w:tc>
        <w:tc>
          <w:tcPr>
            <w:tcW w:w="5183" w:type="dxa"/>
            <w:vAlign w:val="center"/>
          </w:tcPr>
          <w:p w:rsidR="00A834EB" w:rsidRPr="003F4ADC" w:rsidRDefault="00A834EB" w:rsidP="00B53564">
            <w:pPr>
              <w:jc w:val="center"/>
              <w:rPr>
                <w:rFonts w:asciiTheme="minorEastAsia" w:eastAsiaTheme="minorEastAsia" w:hAnsiTheme="minorEastAsia"/>
                <w:szCs w:val="21"/>
              </w:rPr>
            </w:pPr>
          </w:p>
        </w:tc>
        <w:tc>
          <w:tcPr>
            <w:tcW w:w="1942" w:type="dxa"/>
            <w:vAlign w:val="center"/>
          </w:tcPr>
          <w:p w:rsidR="00A834EB" w:rsidRPr="003F4ADC" w:rsidRDefault="00A834EB" w:rsidP="00B53564">
            <w:pPr>
              <w:jc w:val="center"/>
              <w:rPr>
                <w:rFonts w:asciiTheme="minorEastAsia" w:eastAsiaTheme="minorEastAsia" w:hAnsiTheme="minorEastAsia"/>
                <w:szCs w:val="21"/>
              </w:rPr>
            </w:pPr>
          </w:p>
        </w:tc>
      </w:tr>
    </w:tbl>
    <w:p w:rsidR="00A834EB" w:rsidRPr="003F4ADC" w:rsidRDefault="00A834EB" w:rsidP="00A834EB">
      <w:pPr>
        <w:ind w:firstLineChars="200" w:firstLine="482"/>
        <w:rPr>
          <w:rFonts w:asciiTheme="minorEastAsia" w:eastAsiaTheme="minorEastAsia" w:hAnsiTheme="minorEastAsia"/>
          <w:b/>
          <w:sz w:val="24"/>
        </w:rPr>
      </w:pPr>
    </w:p>
    <w:p w:rsidR="00780705" w:rsidRDefault="00780705" w:rsidP="00780705">
      <w:pPr>
        <w:spacing w:line="400" w:lineRule="exact"/>
        <w:ind w:leftChars="57" w:left="540" w:hangingChars="200" w:hanging="420"/>
        <w:rPr>
          <w:rFonts w:ascii="仿宋" w:eastAsia="仿宋" w:hAnsi="仿宋" w:cs="仿宋"/>
          <w:szCs w:val="21"/>
        </w:rPr>
      </w:pPr>
      <w:r w:rsidRPr="002E3872">
        <w:rPr>
          <w:rFonts w:ascii="宋体" w:hAnsi="宋体" w:cs="仿宋" w:hint="eastAsia"/>
          <w:szCs w:val="21"/>
        </w:rPr>
        <w:t>注：供应商必须根据磋商文件要求据实逐条填写，不得虚假响应，虚假响应的，其响应文件无效并按规定追究其相关责任。</w:t>
      </w:r>
      <w:r w:rsidRPr="002E3872">
        <w:rPr>
          <w:rFonts w:ascii="宋体" w:hAnsi="宋体" w:cs="仿宋" w:hint="eastAsia"/>
          <w:b/>
          <w:szCs w:val="21"/>
        </w:rPr>
        <w:t>根据磋商文件第四章“</w:t>
      </w:r>
      <w:r>
        <w:rPr>
          <w:rFonts w:ascii="宋体" w:hAnsi="宋体" w:cs="仿宋" w:hint="eastAsia"/>
          <w:b/>
          <w:szCs w:val="21"/>
        </w:rPr>
        <w:t>商务</w:t>
      </w:r>
      <w:r w:rsidRPr="002E3872">
        <w:rPr>
          <w:rFonts w:ascii="宋体" w:hAnsi="宋体" w:cs="仿宋" w:hint="eastAsia"/>
          <w:b/>
          <w:szCs w:val="21"/>
        </w:rPr>
        <w:t>、</w:t>
      </w:r>
      <w:r w:rsidR="007E716E">
        <w:rPr>
          <w:rFonts w:ascii="宋体" w:hAnsi="宋体" w:cs="仿宋" w:hint="eastAsia"/>
          <w:b/>
          <w:szCs w:val="21"/>
        </w:rPr>
        <w:t>技术</w:t>
      </w:r>
      <w:r w:rsidRPr="002E3872">
        <w:rPr>
          <w:rFonts w:ascii="宋体" w:hAnsi="宋体" w:cs="仿宋" w:hint="eastAsia"/>
          <w:b/>
          <w:szCs w:val="21"/>
        </w:rPr>
        <w:t>服务要求”进行填写，</w:t>
      </w:r>
      <w:r w:rsidRPr="002E3872">
        <w:rPr>
          <w:rFonts w:ascii="宋体" w:hAnsi="宋体" w:cs="仿宋" w:hint="eastAsia"/>
          <w:szCs w:val="21"/>
        </w:rPr>
        <w:t>供应商完全响应该磋商文件中的商务、</w:t>
      </w:r>
      <w:r w:rsidR="007E716E">
        <w:rPr>
          <w:rFonts w:ascii="宋体" w:hAnsi="宋体" w:cs="仿宋" w:hint="eastAsia"/>
          <w:szCs w:val="21"/>
        </w:rPr>
        <w:t>技术</w:t>
      </w:r>
      <w:r w:rsidRPr="002E3872">
        <w:rPr>
          <w:rFonts w:ascii="宋体" w:hAnsi="宋体" w:cs="仿宋" w:hint="eastAsia"/>
          <w:szCs w:val="21"/>
        </w:rPr>
        <w:t>服务要求，可不用填写但须</w:t>
      </w:r>
      <w:r w:rsidRPr="002E3872">
        <w:rPr>
          <w:rFonts w:ascii="宋体" w:hAnsi="宋体" w:cs="仿宋" w:hint="eastAsia"/>
          <w:b/>
          <w:szCs w:val="21"/>
        </w:rPr>
        <w:t>盖供应商公章，但磋商文件要求提供的证明材料应提供</w:t>
      </w:r>
      <w:r>
        <w:rPr>
          <w:rFonts w:ascii="宋体" w:hAnsi="宋体" w:cs="仿宋" w:hint="eastAsia"/>
          <w:b/>
          <w:szCs w:val="21"/>
        </w:rPr>
        <w:t>相关</w:t>
      </w:r>
      <w:r w:rsidRPr="002E3872">
        <w:rPr>
          <w:rFonts w:ascii="宋体" w:hAnsi="宋体" w:cs="仿宋" w:hint="eastAsia"/>
          <w:b/>
          <w:szCs w:val="21"/>
        </w:rPr>
        <w:t>证明材料</w:t>
      </w:r>
      <w:r>
        <w:rPr>
          <w:rFonts w:ascii="仿宋" w:eastAsia="仿宋" w:hAnsi="仿宋" w:cs="仿宋" w:hint="eastAsia"/>
          <w:szCs w:val="21"/>
        </w:rPr>
        <w:t>。</w:t>
      </w:r>
    </w:p>
    <w:p w:rsidR="00A834EB" w:rsidRPr="003F4ADC" w:rsidRDefault="00A834EB" w:rsidP="00A834EB">
      <w:pPr>
        <w:adjustRightInd w:val="0"/>
        <w:spacing w:line="400" w:lineRule="exact"/>
        <w:ind w:firstLineChars="200" w:firstLine="480"/>
        <w:jc w:val="left"/>
        <w:rPr>
          <w:rFonts w:asciiTheme="minorEastAsia" w:eastAsiaTheme="minorEastAsia" w:hAnsiTheme="minorEastAsia"/>
          <w:sz w:val="24"/>
        </w:rPr>
      </w:pPr>
    </w:p>
    <w:p w:rsidR="00A834EB" w:rsidRPr="003F4ADC" w:rsidRDefault="00A834EB" w:rsidP="00A834EB">
      <w:pPr>
        <w:adjustRightInd w:val="0"/>
        <w:spacing w:line="400" w:lineRule="exact"/>
        <w:ind w:firstLineChars="200" w:firstLine="480"/>
        <w:jc w:val="left"/>
        <w:rPr>
          <w:rFonts w:asciiTheme="minorEastAsia" w:eastAsiaTheme="minorEastAsia" w:hAnsiTheme="minorEastAsia"/>
          <w:sz w:val="24"/>
        </w:rPr>
      </w:pPr>
    </w:p>
    <w:p w:rsidR="00A834EB" w:rsidRPr="003F4ADC" w:rsidRDefault="00A834EB" w:rsidP="00A834EB">
      <w:pPr>
        <w:adjustRightInd w:val="0"/>
        <w:spacing w:line="400" w:lineRule="exact"/>
        <w:ind w:firstLineChars="200" w:firstLine="480"/>
        <w:jc w:val="left"/>
        <w:rPr>
          <w:rFonts w:asciiTheme="minorEastAsia" w:eastAsiaTheme="minorEastAsia" w:hAnsiTheme="minorEastAsia"/>
          <w:sz w:val="24"/>
        </w:rPr>
      </w:pPr>
    </w:p>
    <w:p w:rsidR="00A834EB" w:rsidRPr="003F4ADC" w:rsidRDefault="00A834EB" w:rsidP="00A834EB">
      <w:pPr>
        <w:adjustRightInd w:val="0"/>
        <w:spacing w:line="400" w:lineRule="exact"/>
        <w:ind w:firstLineChars="200" w:firstLine="480"/>
        <w:jc w:val="left"/>
        <w:rPr>
          <w:rFonts w:asciiTheme="minorEastAsia" w:eastAsiaTheme="minorEastAsia" w:hAnsiTheme="minorEastAsia"/>
          <w:sz w:val="24"/>
        </w:rPr>
      </w:pPr>
    </w:p>
    <w:p w:rsidR="00A834EB" w:rsidRPr="003F4ADC" w:rsidRDefault="00A834EB" w:rsidP="00A834EB">
      <w:pPr>
        <w:adjustRightInd w:val="0"/>
        <w:spacing w:line="400" w:lineRule="exact"/>
        <w:ind w:firstLineChars="200" w:firstLine="480"/>
        <w:jc w:val="left"/>
        <w:rPr>
          <w:rFonts w:asciiTheme="minorEastAsia" w:eastAsiaTheme="minorEastAsia" w:hAnsiTheme="minorEastAsia"/>
          <w:sz w:val="24"/>
        </w:rPr>
      </w:pPr>
    </w:p>
    <w:p w:rsidR="00A834EB" w:rsidRPr="003F4ADC" w:rsidRDefault="00A834EB" w:rsidP="00A834EB">
      <w:pPr>
        <w:adjustRightInd w:val="0"/>
        <w:spacing w:line="360" w:lineRule="auto"/>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（盖单位公章）</w:t>
      </w:r>
    </w:p>
    <w:p w:rsidR="00A834EB" w:rsidRPr="003F4ADC" w:rsidRDefault="00A834EB" w:rsidP="00A834EB">
      <w:pPr>
        <w:spacing w:line="360" w:lineRule="auto"/>
        <w:ind w:firstLineChars="200" w:firstLine="420"/>
        <w:rPr>
          <w:rFonts w:ascii="宋体" w:hAnsi="宋体"/>
          <w:szCs w:val="21"/>
        </w:rPr>
      </w:pPr>
      <w:r w:rsidRPr="003F4ADC">
        <w:rPr>
          <w:rFonts w:ascii="宋体" w:hAnsi="宋体" w:hint="eastAsia"/>
          <w:szCs w:val="21"/>
        </w:rPr>
        <w:t>法定代表人/负责人或授权代表（签字或加盖个人名章）：</w:t>
      </w:r>
      <w:r w:rsidRPr="003F4ADC">
        <w:rPr>
          <w:rFonts w:ascii="宋体" w:hAnsi="宋体" w:hint="eastAsia"/>
          <w:szCs w:val="21"/>
          <w:u w:val="single"/>
        </w:rPr>
        <w:t xml:space="preserve">            </w:t>
      </w:r>
    </w:p>
    <w:p w:rsidR="00A834EB" w:rsidRPr="003F4ADC" w:rsidRDefault="00A834EB" w:rsidP="00A834EB">
      <w:pPr>
        <w:adjustRightInd w:val="0"/>
        <w:spacing w:line="360" w:lineRule="auto"/>
        <w:ind w:firstLineChars="225" w:firstLine="473"/>
        <w:jc w:val="left"/>
        <w:rPr>
          <w:rFonts w:asciiTheme="minorEastAsia" w:eastAsiaTheme="minorEastAsia" w:hAnsiTheme="minorEastAsia"/>
          <w:bCs/>
          <w:szCs w:val="21"/>
        </w:rPr>
      </w:pPr>
      <w:r w:rsidRPr="003F4ADC">
        <w:rPr>
          <w:rFonts w:asciiTheme="minorEastAsia" w:eastAsiaTheme="minorEastAsia" w:hAnsiTheme="minorEastAsia" w:hint="eastAsia"/>
          <w:bCs/>
          <w:szCs w:val="21"/>
        </w:rPr>
        <w:t>日  期</w:t>
      </w:r>
      <w:r w:rsidRPr="003F4ADC">
        <w:rPr>
          <w:rFonts w:asciiTheme="minorEastAsia" w:eastAsiaTheme="minorEastAsia" w:hAnsiTheme="minorEastAsia" w:hint="eastAsia"/>
          <w:szCs w:val="21"/>
        </w:rPr>
        <w:t>：</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 xml:space="preserve"> </w:t>
      </w:r>
    </w:p>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Pr>
        <w:pStyle w:val="Default"/>
        <w:rPr>
          <w:rFonts w:asciiTheme="minorEastAsia" w:eastAsiaTheme="minorEastAsia" w:hAnsiTheme="minorEastAsia"/>
          <w:bCs/>
          <w:color w:val="auto"/>
          <w:szCs w:val="21"/>
        </w:rPr>
      </w:pPr>
    </w:p>
    <w:p w:rsidR="00A834EB" w:rsidRPr="003F4ADC" w:rsidRDefault="00A834EB" w:rsidP="00A834EB">
      <w:pPr>
        <w:pStyle w:val="15"/>
        <w:rPr>
          <w:color w:val="auto"/>
        </w:rPr>
      </w:pPr>
    </w:p>
    <w:p w:rsidR="00A834EB" w:rsidRPr="003F4ADC" w:rsidRDefault="00780705" w:rsidP="00A834EB">
      <w:pPr>
        <w:jc w:val="center"/>
        <w:rPr>
          <w:rFonts w:asciiTheme="minorEastAsia" w:eastAsiaTheme="minorEastAsia" w:hAnsiTheme="minorEastAsia"/>
          <w:b/>
          <w:bCs/>
          <w:sz w:val="24"/>
        </w:rPr>
      </w:pPr>
      <w:r>
        <w:rPr>
          <w:rFonts w:asciiTheme="minorEastAsia" w:eastAsiaTheme="minorEastAsia" w:hAnsiTheme="minorEastAsia" w:hint="eastAsia"/>
          <w:b/>
          <w:bCs/>
          <w:sz w:val="24"/>
        </w:rPr>
        <w:t>七</w:t>
      </w:r>
      <w:r w:rsidR="00A834EB" w:rsidRPr="003F4ADC">
        <w:rPr>
          <w:rFonts w:asciiTheme="minorEastAsia" w:eastAsiaTheme="minorEastAsia" w:hAnsiTheme="minorEastAsia" w:hint="eastAsia"/>
          <w:b/>
          <w:bCs/>
          <w:sz w:val="24"/>
        </w:rPr>
        <w:t>、供应商类似项目业绩一览表</w:t>
      </w:r>
    </w:p>
    <w:p w:rsidR="00A834EB" w:rsidRPr="003F4ADC" w:rsidRDefault="00A834EB" w:rsidP="00A834EB">
      <w:pPr>
        <w:spacing w:line="400" w:lineRule="exact"/>
        <w:rPr>
          <w:rFonts w:asciiTheme="minorEastAsia" w:eastAsiaTheme="minorEastAsia" w:hAnsiTheme="minorEastAsia" w:cs="Arial"/>
          <w:sz w:val="24"/>
        </w:rPr>
      </w:pPr>
    </w:p>
    <w:tbl>
      <w:tblPr>
        <w:tblW w:w="866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4A0"/>
      </w:tblPr>
      <w:tblGrid>
        <w:gridCol w:w="1097"/>
        <w:gridCol w:w="1413"/>
        <w:gridCol w:w="1535"/>
        <w:gridCol w:w="1350"/>
        <w:gridCol w:w="1654"/>
        <w:gridCol w:w="1614"/>
      </w:tblGrid>
      <w:tr w:rsidR="00A834EB" w:rsidRPr="003F4ADC" w:rsidTr="00B53564">
        <w:trPr>
          <w:cantSplit/>
          <w:trHeight w:val="770"/>
        </w:trPr>
        <w:tc>
          <w:tcPr>
            <w:tcW w:w="1097" w:type="dxa"/>
            <w:tcBorders>
              <w:top w:val="single" w:sz="4" w:space="0" w:color="auto"/>
            </w:tcBorders>
            <w:vAlign w:val="center"/>
          </w:tcPr>
          <w:p w:rsidR="00A834EB" w:rsidRPr="003F4ADC" w:rsidRDefault="00A834EB" w:rsidP="00B53564">
            <w:pPr>
              <w:spacing w:line="400" w:lineRule="exact"/>
              <w:ind w:firstLineChars="50" w:firstLine="105"/>
              <w:jc w:val="center"/>
              <w:rPr>
                <w:rFonts w:asciiTheme="minorEastAsia" w:eastAsiaTheme="minorEastAsia" w:hAnsiTheme="minorEastAsia" w:cs="Arial"/>
                <w:b/>
                <w:szCs w:val="21"/>
              </w:rPr>
            </w:pPr>
            <w:r w:rsidRPr="003F4ADC">
              <w:rPr>
                <w:rFonts w:asciiTheme="minorEastAsia" w:eastAsiaTheme="minorEastAsia" w:hAnsiTheme="minorEastAsia" w:cs="Arial" w:hint="eastAsia"/>
                <w:b/>
                <w:szCs w:val="21"/>
              </w:rPr>
              <w:t>年份</w:t>
            </w:r>
          </w:p>
        </w:tc>
        <w:tc>
          <w:tcPr>
            <w:tcW w:w="1413" w:type="dxa"/>
            <w:vAlign w:val="center"/>
          </w:tcPr>
          <w:p w:rsidR="00A834EB" w:rsidRPr="003F4ADC" w:rsidRDefault="00A834EB" w:rsidP="00B53564">
            <w:pPr>
              <w:spacing w:line="400" w:lineRule="exact"/>
              <w:jc w:val="center"/>
              <w:rPr>
                <w:rFonts w:asciiTheme="minorEastAsia" w:eastAsiaTheme="minorEastAsia" w:hAnsiTheme="minorEastAsia" w:cs="Arial"/>
                <w:b/>
                <w:szCs w:val="21"/>
              </w:rPr>
            </w:pPr>
            <w:r w:rsidRPr="003F4ADC">
              <w:rPr>
                <w:rFonts w:asciiTheme="minorEastAsia" w:eastAsiaTheme="minorEastAsia" w:hAnsiTheme="minorEastAsia" w:cs="Arial" w:hint="eastAsia"/>
                <w:b/>
                <w:szCs w:val="21"/>
              </w:rPr>
              <w:t>用户名称</w:t>
            </w:r>
          </w:p>
          <w:p w:rsidR="00A834EB" w:rsidRPr="003F4ADC" w:rsidRDefault="00A834EB" w:rsidP="00B53564">
            <w:pPr>
              <w:spacing w:line="400" w:lineRule="exact"/>
              <w:jc w:val="center"/>
              <w:rPr>
                <w:rFonts w:asciiTheme="minorEastAsia" w:eastAsiaTheme="minorEastAsia" w:hAnsiTheme="minorEastAsia" w:cs="Arial"/>
                <w:b/>
                <w:szCs w:val="21"/>
              </w:rPr>
            </w:pPr>
            <w:r w:rsidRPr="003F4ADC">
              <w:rPr>
                <w:rFonts w:asciiTheme="minorEastAsia" w:eastAsiaTheme="minorEastAsia" w:hAnsiTheme="minorEastAsia" w:cs="Arial" w:hint="eastAsia"/>
                <w:b/>
                <w:szCs w:val="21"/>
              </w:rPr>
              <w:t>（委托人）</w:t>
            </w:r>
          </w:p>
        </w:tc>
        <w:tc>
          <w:tcPr>
            <w:tcW w:w="1535" w:type="dxa"/>
            <w:vAlign w:val="center"/>
          </w:tcPr>
          <w:p w:rsidR="00A834EB" w:rsidRPr="003F4ADC" w:rsidRDefault="00A834EB" w:rsidP="00B53564">
            <w:pPr>
              <w:spacing w:line="400" w:lineRule="exact"/>
              <w:jc w:val="center"/>
              <w:rPr>
                <w:rFonts w:asciiTheme="minorEastAsia" w:eastAsiaTheme="minorEastAsia" w:hAnsiTheme="minorEastAsia" w:cs="Arial"/>
                <w:b/>
                <w:szCs w:val="21"/>
              </w:rPr>
            </w:pPr>
            <w:r w:rsidRPr="003F4ADC">
              <w:rPr>
                <w:rFonts w:asciiTheme="minorEastAsia" w:eastAsiaTheme="minorEastAsia" w:hAnsiTheme="minorEastAsia" w:cs="Arial"/>
                <w:b/>
                <w:szCs w:val="21"/>
              </w:rPr>
              <w:t>项目名称</w:t>
            </w: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b/>
                <w:szCs w:val="21"/>
              </w:rPr>
            </w:pPr>
            <w:r w:rsidRPr="003F4ADC">
              <w:rPr>
                <w:rFonts w:asciiTheme="minorEastAsia" w:eastAsiaTheme="minorEastAsia" w:hAnsiTheme="minorEastAsia" w:cs="Arial" w:hint="eastAsia"/>
                <w:b/>
                <w:szCs w:val="21"/>
              </w:rPr>
              <w:t>开始</w:t>
            </w:r>
            <w:r w:rsidRPr="003F4ADC">
              <w:rPr>
                <w:rFonts w:asciiTheme="minorEastAsia" w:eastAsiaTheme="minorEastAsia" w:hAnsiTheme="minorEastAsia" w:cs="Arial"/>
                <w:b/>
                <w:szCs w:val="21"/>
              </w:rPr>
              <w:t>时间</w:t>
            </w:r>
          </w:p>
          <w:p w:rsidR="00A834EB" w:rsidRPr="003F4ADC" w:rsidRDefault="00A834EB" w:rsidP="00B53564">
            <w:pPr>
              <w:spacing w:line="400" w:lineRule="exact"/>
              <w:jc w:val="center"/>
              <w:rPr>
                <w:rFonts w:asciiTheme="minorEastAsia" w:eastAsiaTheme="minorEastAsia" w:hAnsiTheme="minorEastAsia" w:cs="Arial"/>
                <w:b/>
                <w:szCs w:val="21"/>
              </w:rPr>
            </w:pPr>
            <w:r w:rsidRPr="003F4ADC">
              <w:rPr>
                <w:rFonts w:asciiTheme="minorEastAsia" w:eastAsiaTheme="minorEastAsia" w:hAnsiTheme="minorEastAsia" w:cs="Arial" w:hint="eastAsia"/>
                <w:b/>
                <w:szCs w:val="21"/>
              </w:rPr>
              <w:t>（月/日）</w:t>
            </w:r>
          </w:p>
        </w:tc>
        <w:tc>
          <w:tcPr>
            <w:tcW w:w="1654" w:type="dxa"/>
            <w:vAlign w:val="center"/>
          </w:tcPr>
          <w:p w:rsidR="00A834EB" w:rsidRPr="003F4ADC" w:rsidRDefault="00A834EB" w:rsidP="00B53564">
            <w:pPr>
              <w:spacing w:line="400" w:lineRule="exact"/>
              <w:ind w:firstLineChars="50" w:firstLine="105"/>
              <w:jc w:val="center"/>
              <w:rPr>
                <w:rFonts w:asciiTheme="minorEastAsia" w:eastAsiaTheme="minorEastAsia" w:hAnsiTheme="minorEastAsia" w:cs="Arial"/>
                <w:b/>
                <w:szCs w:val="21"/>
              </w:rPr>
            </w:pPr>
            <w:r w:rsidRPr="003F4ADC">
              <w:rPr>
                <w:rFonts w:asciiTheme="minorEastAsia" w:eastAsiaTheme="minorEastAsia" w:hAnsiTheme="minorEastAsia" w:cs="Arial"/>
                <w:b/>
                <w:szCs w:val="21"/>
              </w:rPr>
              <w:t>合同金额</w:t>
            </w: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b/>
                <w:szCs w:val="21"/>
              </w:rPr>
            </w:pPr>
            <w:r w:rsidRPr="003F4ADC">
              <w:rPr>
                <w:rFonts w:asciiTheme="minorEastAsia" w:eastAsiaTheme="minorEastAsia" w:hAnsiTheme="minorEastAsia" w:cs="Arial" w:hint="eastAsia"/>
                <w:b/>
                <w:szCs w:val="21"/>
              </w:rPr>
              <w:t>备注</w:t>
            </w:r>
          </w:p>
        </w:tc>
      </w:tr>
      <w:tr w:rsidR="00A834EB" w:rsidRPr="003F4ADC" w:rsidTr="00B53564">
        <w:trPr>
          <w:cantSplit/>
          <w:trHeight w:val="770"/>
        </w:trPr>
        <w:tc>
          <w:tcPr>
            <w:tcW w:w="1097"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413"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535"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54"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r>
      <w:tr w:rsidR="00A834EB" w:rsidRPr="003F4ADC" w:rsidTr="00B53564">
        <w:trPr>
          <w:cantSplit/>
          <w:trHeight w:val="770"/>
        </w:trPr>
        <w:tc>
          <w:tcPr>
            <w:tcW w:w="1097"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413"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535"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54"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r>
      <w:tr w:rsidR="00A834EB" w:rsidRPr="003F4ADC" w:rsidTr="00B53564">
        <w:trPr>
          <w:cantSplit/>
          <w:trHeight w:val="770"/>
        </w:trPr>
        <w:tc>
          <w:tcPr>
            <w:tcW w:w="1097"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413"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535"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54"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r>
      <w:tr w:rsidR="00A834EB" w:rsidRPr="003F4ADC" w:rsidTr="00B53564">
        <w:trPr>
          <w:cantSplit/>
          <w:trHeight w:val="770"/>
        </w:trPr>
        <w:tc>
          <w:tcPr>
            <w:tcW w:w="1097"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413" w:type="dxa"/>
            <w:tcBorders>
              <w:righ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535"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54"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r>
      <w:tr w:rsidR="00A834EB" w:rsidRPr="003F4ADC" w:rsidTr="00B53564">
        <w:trPr>
          <w:cantSplit/>
          <w:trHeight w:val="770"/>
        </w:trPr>
        <w:tc>
          <w:tcPr>
            <w:tcW w:w="1097"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413" w:type="dxa"/>
            <w:tcBorders>
              <w:righ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535"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54"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r>
      <w:tr w:rsidR="00A834EB" w:rsidRPr="003F4ADC" w:rsidTr="00B53564">
        <w:trPr>
          <w:cantSplit/>
          <w:trHeight w:val="770"/>
        </w:trPr>
        <w:tc>
          <w:tcPr>
            <w:tcW w:w="1097"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413" w:type="dxa"/>
            <w:tcBorders>
              <w:righ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535"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350"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54" w:type="dxa"/>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c>
          <w:tcPr>
            <w:tcW w:w="1614" w:type="dxa"/>
            <w:tcBorders>
              <w:left w:val="single" w:sz="4" w:space="0" w:color="auto"/>
            </w:tcBorders>
            <w:vAlign w:val="center"/>
          </w:tcPr>
          <w:p w:rsidR="00A834EB" w:rsidRPr="003F4ADC" w:rsidRDefault="00A834EB" w:rsidP="00B53564">
            <w:pPr>
              <w:spacing w:line="400" w:lineRule="exact"/>
              <w:jc w:val="center"/>
              <w:rPr>
                <w:rFonts w:asciiTheme="minorEastAsia" w:eastAsiaTheme="minorEastAsia" w:hAnsiTheme="minorEastAsia" w:cs="Arial"/>
                <w:szCs w:val="21"/>
              </w:rPr>
            </w:pPr>
          </w:p>
        </w:tc>
      </w:tr>
    </w:tbl>
    <w:p w:rsidR="00A834EB" w:rsidRPr="003F4ADC" w:rsidRDefault="00A834EB" w:rsidP="00A834EB">
      <w:pPr>
        <w:tabs>
          <w:tab w:val="left" w:pos="555"/>
          <w:tab w:val="left" w:pos="2214"/>
          <w:tab w:val="left" w:pos="3774"/>
          <w:tab w:val="left" w:pos="4854"/>
          <w:tab w:val="left" w:pos="5934"/>
          <w:tab w:val="left" w:pos="7014"/>
          <w:tab w:val="left" w:pos="8214"/>
          <w:tab w:val="left" w:pos="10134"/>
          <w:tab w:val="left" w:pos="11124"/>
        </w:tabs>
        <w:spacing w:line="400" w:lineRule="exact"/>
        <w:ind w:firstLineChars="200" w:firstLine="420"/>
        <w:rPr>
          <w:rFonts w:asciiTheme="minorEastAsia" w:eastAsiaTheme="minorEastAsia" w:hAnsiTheme="minorEastAsia" w:cs="Arial"/>
          <w:szCs w:val="21"/>
        </w:rPr>
      </w:pPr>
      <w:r w:rsidRPr="003F4ADC">
        <w:rPr>
          <w:rFonts w:asciiTheme="minorEastAsia" w:eastAsiaTheme="minorEastAsia" w:hAnsiTheme="minorEastAsia" w:cs="Arial" w:hint="eastAsia"/>
          <w:szCs w:val="21"/>
        </w:rPr>
        <w:t>注：供应商（仅限于供应商自己的）以上业绩需提供有关书面证明材料（如果有）。</w:t>
      </w:r>
      <w:r w:rsidRPr="003F4ADC">
        <w:rPr>
          <w:rFonts w:asciiTheme="minorEastAsia" w:eastAsiaTheme="minorEastAsia" w:hAnsiTheme="minorEastAsia" w:cs="Arial" w:hint="eastAsia"/>
          <w:b/>
          <w:szCs w:val="21"/>
        </w:rPr>
        <w:t>业绩证明以评分标准表中相应要求为准</w:t>
      </w:r>
      <w:r w:rsidRPr="003F4ADC">
        <w:rPr>
          <w:rFonts w:asciiTheme="minorEastAsia" w:eastAsiaTheme="minorEastAsia" w:hAnsiTheme="minorEastAsia" w:cs="Arial" w:hint="eastAsia"/>
          <w:szCs w:val="21"/>
        </w:rPr>
        <w:t>。</w:t>
      </w:r>
    </w:p>
    <w:p w:rsidR="00A834EB" w:rsidRPr="003F4ADC" w:rsidRDefault="00A834EB" w:rsidP="00A834EB">
      <w:pPr>
        <w:spacing w:line="400" w:lineRule="exact"/>
        <w:ind w:left="360"/>
        <w:jc w:val="center"/>
        <w:rPr>
          <w:rFonts w:asciiTheme="minorEastAsia" w:eastAsiaTheme="minorEastAsia" w:hAnsiTheme="minorEastAsia" w:cs="Arial"/>
          <w:sz w:val="24"/>
        </w:rPr>
      </w:pPr>
    </w:p>
    <w:p w:rsidR="00A834EB" w:rsidRPr="003F4ADC" w:rsidRDefault="00A834EB" w:rsidP="00A834EB">
      <w:pPr>
        <w:jc w:val="left"/>
        <w:rPr>
          <w:rFonts w:asciiTheme="minorEastAsia" w:eastAsiaTheme="minorEastAsia" w:hAnsiTheme="minorEastAsia" w:cs="Arial"/>
        </w:rPr>
      </w:pPr>
    </w:p>
    <w:p w:rsidR="00A834EB" w:rsidRPr="003F4ADC" w:rsidRDefault="00A834EB" w:rsidP="00A834EB">
      <w:pPr>
        <w:spacing w:line="360" w:lineRule="auto"/>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（盖单位公章）</w:t>
      </w:r>
    </w:p>
    <w:p w:rsidR="00A834EB" w:rsidRPr="003F4ADC" w:rsidRDefault="00A834EB" w:rsidP="00A834EB">
      <w:pPr>
        <w:spacing w:line="360" w:lineRule="auto"/>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法定代表人/负责人或授权代表（签字）：</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ind w:firstLineChars="200" w:firstLine="420"/>
        <w:jc w:val="left"/>
        <w:rPr>
          <w:rFonts w:asciiTheme="minorEastAsia" w:eastAsiaTheme="minorEastAsia" w:hAnsiTheme="minorEastAsia"/>
          <w:szCs w:val="21"/>
        </w:rPr>
      </w:pPr>
      <w:r w:rsidRPr="003F4ADC">
        <w:rPr>
          <w:rFonts w:asciiTheme="minorEastAsia" w:eastAsiaTheme="minorEastAsia" w:hAnsiTheme="minorEastAsia" w:hint="eastAsia"/>
          <w:szCs w:val="21"/>
        </w:rPr>
        <w:t xml:space="preserve">日期: </w:t>
      </w:r>
      <w:r w:rsidRPr="003F4ADC">
        <w:rPr>
          <w:rFonts w:asciiTheme="minorEastAsia" w:eastAsiaTheme="minorEastAsia" w:hAnsiTheme="minorEastAsia" w:hint="eastAsia"/>
          <w:szCs w:val="21"/>
          <w:u w:val="single"/>
        </w:rPr>
        <w:t xml:space="preserve">                     </w:t>
      </w:r>
    </w:p>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A834EB" w:rsidP="00A834EB"/>
    <w:p w:rsidR="00A834EB" w:rsidRPr="003F4ADC" w:rsidRDefault="00780705" w:rsidP="00A834EB">
      <w:pPr>
        <w:jc w:val="center"/>
        <w:rPr>
          <w:rFonts w:asciiTheme="minorEastAsia" w:eastAsiaTheme="minorEastAsia" w:hAnsiTheme="minorEastAsia"/>
          <w:b/>
          <w:bCs/>
          <w:sz w:val="24"/>
        </w:rPr>
      </w:pPr>
      <w:r>
        <w:rPr>
          <w:rFonts w:asciiTheme="minorEastAsia" w:eastAsiaTheme="minorEastAsia" w:hAnsiTheme="minorEastAsia" w:hint="eastAsia"/>
          <w:b/>
          <w:bCs/>
          <w:sz w:val="24"/>
        </w:rPr>
        <w:t>八</w:t>
      </w:r>
      <w:r w:rsidR="00A834EB" w:rsidRPr="003F4ADC">
        <w:rPr>
          <w:rFonts w:asciiTheme="minorEastAsia" w:eastAsiaTheme="minorEastAsia" w:hAnsiTheme="minorEastAsia" w:hint="eastAsia"/>
          <w:b/>
          <w:bCs/>
          <w:sz w:val="24"/>
        </w:rPr>
        <w:t>、供应商拟投入本项目人员情况表</w:t>
      </w:r>
    </w:p>
    <w:p w:rsidR="00A834EB" w:rsidRPr="003F4ADC" w:rsidRDefault="00A834EB" w:rsidP="00A834EB">
      <w:pPr>
        <w:rPr>
          <w:rFonts w:asciiTheme="minorEastAsia" w:eastAsiaTheme="minorEastAsia" w:hAnsiTheme="minorEastAsia"/>
          <w:sz w:val="32"/>
          <w:szCs w:val="32"/>
        </w:rPr>
      </w:pPr>
    </w:p>
    <w:p w:rsidR="00A834EB" w:rsidRPr="003F4ADC" w:rsidRDefault="00A834EB" w:rsidP="00A834EB">
      <w:pPr>
        <w:rPr>
          <w:rFonts w:asciiTheme="minorEastAsia" w:eastAsiaTheme="minorEastAsia" w:hAnsiTheme="minorEastAsia"/>
          <w:szCs w:val="21"/>
        </w:rPr>
      </w:pPr>
      <w:r w:rsidRPr="003F4ADC">
        <w:rPr>
          <w:rFonts w:asciiTheme="minorEastAsia" w:eastAsiaTheme="minorEastAsia" w:hAnsiTheme="minorEastAsia" w:hint="eastAsia"/>
          <w:szCs w:val="21"/>
        </w:rPr>
        <w:t>采购编号：</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994"/>
        <w:gridCol w:w="994"/>
        <w:gridCol w:w="994"/>
        <w:gridCol w:w="994"/>
        <w:gridCol w:w="994"/>
        <w:gridCol w:w="994"/>
        <w:gridCol w:w="994"/>
        <w:gridCol w:w="995"/>
      </w:tblGrid>
      <w:tr w:rsidR="00A834EB" w:rsidRPr="003F4ADC" w:rsidTr="00B53564">
        <w:trPr>
          <w:trHeight w:val="377"/>
        </w:trPr>
        <w:tc>
          <w:tcPr>
            <w:tcW w:w="993" w:type="dxa"/>
            <w:vMerge w:val="restart"/>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类别</w:t>
            </w:r>
          </w:p>
        </w:tc>
        <w:tc>
          <w:tcPr>
            <w:tcW w:w="994" w:type="dxa"/>
            <w:vMerge w:val="restart"/>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职务</w:t>
            </w:r>
          </w:p>
        </w:tc>
        <w:tc>
          <w:tcPr>
            <w:tcW w:w="994" w:type="dxa"/>
            <w:vMerge w:val="restart"/>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姓名</w:t>
            </w:r>
          </w:p>
        </w:tc>
        <w:tc>
          <w:tcPr>
            <w:tcW w:w="994" w:type="dxa"/>
            <w:vMerge w:val="restart"/>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职称</w:t>
            </w:r>
          </w:p>
        </w:tc>
        <w:tc>
          <w:tcPr>
            <w:tcW w:w="994" w:type="dxa"/>
            <w:vMerge w:val="restart"/>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常住地</w:t>
            </w:r>
          </w:p>
        </w:tc>
        <w:tc>
          <w:tcPr>
            <w:tcW w:w="3977" w:type="dxa"/>
            <w:gridSpan w:val="4"/>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资格证明（附复印件/如果有）</w:t>
            </w:r>
          </w:p>
        </w:tc>
      </w:tr>
      <w:tr w:rsidR="00A834EB" w:rsidRPr="003F4ADC" w:rsidTr="00B53564">
        <w:trPr>
          <w:trHeight w:val="177"/>
        </w:trPr>
        <w:tc>
          <w:tcPr>
            <w:tcW w:w="993"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证书</w:t>
            </w:r>
          </w:p>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名称</w:t>
            </w:r>
          </w:p>
        </w:tc>
        <w:tc>
          <w:tcPr>
            <w:tcW w:w="994"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级别</w:t>
            </w:r>
          </w:p>
        </w:tc>
        <w:tc>
          <w:tcPr>
            <w:tcW w:w="994"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证号</w:t>
            </w:r>
          </w:p>
        </w:tc>
        <w:tc>
          <w:tcPr>
            <w:tcW w:w="995" w:type="dxa"/>
            <w:vAlign w:val="center"/>
          </w:tcPr>
          <w:p w:rsidR="00A834EB" w:rsidRPr="003F4ADC" w:rsidRDefault="00A834EB" w:rsidP="00B53564">
            <w:pPr>
              <w:jc w:val="center"/>
              <w:rPr>
                <w:rFonts w:asciiTheme="minorEastAsia" w:eastAsiaTheme="minorEastAsia" w:hAnsiTheme="minorEastAsia"/>
                <w:szCs w:val="21"/>
              </w:rPr>
            </w:pPr>
            <w:r w:rsidRPr="003F4ADC">
              <w:rPr>
                <w:rFonts w:asciiTheme="minorEastAsia" w:eastAsiaTheme="minorEastAsia" w:hAnsiTheme="minorEastAsia" w:hint="eastAsia"/>
                <w:szCs w:val="21"/>
              </w:rPr>
              <w:t>专业</w:t>
            </w:r>
          </w:p>
        </w:tc>
      </w:tr>
      <w:tr w:rsidR="00A834EB" w:rsidRPr="003F4ADC" w:rsidTr="00B53564">
        <w:trPr>
          <w:trHeight w:val="377"/>
        </w:trPr>
        <w:tc>
          <w:tcPr>
            <w:tcW w:w="993" w:type="dxa"/>
            <w:vMerge w:val="restart"/>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177"/>
        </w:trPr>
        <w:tc>
          <w:tcPr>
            <w:tcW w:w="993"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177"/>
        </w:trPr>
        <w:tc>
          <w:tcPr>
            <w:tcW w:w="993"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377"/>
        </w:trPr>
        <w:tc>
          <w:tcPr>
            <w:tcW w:w="993" w:type="dxa"/>
            <w:vMerge w:val="restart"/>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177"/>
        </w:trPr>
        <w:tc>
          <w:tcPr>
            <w:tcW w:w="993"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177"/>
        </w:trPr>
        <w:tc>
          <w:tcPr>
            <w:tcW w:w="993" w:type="dxa"/>
            <w:vMerge/>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377"/>
        </w:trPr>
        <w:tc>
          <w:tcPr>
            <w:tcW w:w="993" w:type="dxa"/>
            <w:vMerge w:val="restart"/>
            <w:vAlign w:val="center"/>
          </w:tcPr>
          <w:p w:rsidR="00A834EB" w:rsidRPr="003F4ADC" w:rsidRDefault="00A834EB" w:rsidP="00B53564">
            <w:pPr>
              <w:jc w:val="cente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177"/>
        </w:trPr>
        <w:tc>
          <w:tcPr>
            <w:tcW w:w="993" w:type="dxa"/>
            <w:vMerge/>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r w:rsidR="00A834EB" w:rsidRPr="003F4ADC" w:rsidTr="00B53564">
        <w:trPr>
          <w:trHeight w:val="177"/>
        </w:trPr>
        <w:tc>
          <w:tcPr>
            <w:tcW w:w="993" w:type="dxa"/>
            <w:vMerge/>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4" w:type="dxa"/>
          </w:tcPr>
          <w:p w:rsidR="00A834EB" w:rsidRPr="003F4ADC" w:rsidRDefault="00A834EB" w:rsidP="00B53564">
            <w:pPr>
              <w:rPr>
                <w:rFonts w:asciiTheme="minorEastAsia" w:eastAsiaTheme="minorEastAsia" w:hAnsiTheme="minorEastAsia"/>
                <w:szCs w:val="21"/>
              </w:rPr>
            </w:pPr>
          </w:p>
        </w:tc>
        <w:tc>
          <w:tcPr>
            <w:tcW w:w="995" w:type="dxa"/>
          </w:tcPr>
          <w:p w:rsidR="00A834EB" w:rsidRPr="003F4ADC" w:rsidRDefault="00A834EB" w:rsidP="00B53564">
            <w:pPr>
              <w:rPr>
                <w:rFonts w:asciiTheme="minorEastAsia" w:eastAsiaTheme="minorEastAsia" w:hAnsiTheme="minorEastAsia"/>
                <w:szCs w:val="21"/>
              </w:rPr>
            </w:pPr>
          </w:p>
        </w:tc>
      </w:tr>
    </w:tbl>
    <w:p w:rsidR="00A834EB" w:rsidRPr="003F4ADC" w:rsidRDefault="00A834EB" w:rsidP="00A834EB">
      <w:pPr>
        <w:rPr>
          <w:rFonts w:ascii="宋体" w:hAnsi="宋体"/>
          <w:szCs w:val="21"/>
        </w:rPr>
      </w:pPr>
      <w:r w:rsidRPr="003F4ADC">
        <w:rPr>
          <w:rFonts w:ascii="宋体" w:hAnsi="宋体" w:hint="eastAsia"/>
          <w:szCs w:val="21"/>
        </w:rPr>
        <w:t>注：1.拟投入相关人员的资格证明材料（如果有）应加盖公章；</w:t>
      </w:r>
    </w:p>
    <w:p w:rsidR="00A834EB" w:rsidRPr="003F4ADC" w:rsidRDefault="00A834EB" w:rsidP="00A834EB">
      <w:pPr>
        <w:rPr>
          <w:rFonts w:ascii="宋体" w:hAnsi="宋体"/>
          <w:szCs w:val="21"/>
        </w:rPr>
      </w:pPr>
      <w:r w:rsidRPr="003F4ADC">
        <w:rPr>
          <w:rFonts w:hint="eastAsia"/>
        </w:rPr>
        <w:t xml:space="preserve">    2</w:t>
      </w:r>
      <w:r w:rsidRPr="003F4ADC">
        <w:rPr>
          <w:rFonts w:ascii="宋体" w:hAnsi="宋体" w:hint="eastAsia"/>
          <w:szCs w:val="21"/>
        </w:rPr>
        <w:t>.拟投入相关人员未按照本项目评分标准中相应要求提供证明材料的将不获得相应得分。</w:t>
      </w:r>
    </w:p>
    <w:p w:rsidR="00A834EB" w:rsidRPr="003F4ADC" w:rsidRDefault="00A834EB" w:rsidP="00A834EB">
      <w:pPr>
        <w:rPr>
          <w:rFonts w:asciiTheme="minorEastAsia" w:eastAsiaTheme="minorEastAsia" w:hAnsiTheme="minorEastAsia"/>
          <w:szCs w:val="21"/>
        </w:rPr>
      </w:pPr>
    </w:p>
    <w:p w:rsidR="00A834EB" w:rsidRPr="003F4ADC" w:rsidRDefault="00A834EB" w:rsidP="00A834EB">
      <w:pPr>
        <w:spacing w:line="360" w:lineRule="auto"/>
        <w:rPr>
          <w:rFonts w:asciiTheme="minorEastAsia" w:eastAsiaTheme="minorEastAsia" w:hAnsiTheme="minorEastAsia"/>
          <w:szCs w:val="21"/>
        </w:rPr>
      </w:pPr>
    </w:p>
    <w:p w:rsidR="00A834EB" w:rsidRPr="003F4ADC" w:rsidRDefault="00A834EB" w:rsidP="00A834EB">
      <w:pPr>
        <w:spacing w:line="360" w:lineRule="auto"/>
        <w:rPr>
          <w:rFonts w:asciiTheme="minorEastAsia" w:eastAsiaTheme="minorEastAsia" w:hAnsiTheme="minorEastAsia"/>
          <w:szCs w:val="21"/>
        </w:rPr>
      </w:pPr>
      <w:r w:rsidRPr="003F4ADC">
        <w:rPr>
          <w:rFonts w:asciiTheme="minorEastAsia" w:eastAsiaTheme="minorEastAsia" w:hAnsiTheme="minorEastAsia" w:hint="eastAsia"/>
          <w:szCs w:val="21"/>
        </w:rPr>
        <w:t>供应商名称：</w:t>
      </w:r>
      <w:r w:rsidRPr="003F4ADC">
        <w:rPr>
          <w:rFonts w:asciiTheme="minorEastAsia" w:eastAsiaTheme="minorEastAsia" w:hAnsiTheme="minorEastAsia" w:hint="eastAsia"/>
          <w:szCs w:val="21"/>
          <w:u w:val="single"/>
        </w:rPr>
        <w:t xml:space="preserve">              </w:t>
      </w:r>
      <w:r w:rsidRPr="003F4ADC">
        <w:rPr>
          <w:rFonts w:asciiTheme="minorEastAsia" w:eastAsiaTheme="minorEastAsia" w:hAnsiTheme="minorEastAsia" w:hint="eastAsia"/>
          <w:szCs w:val="21"/>
        </w:rPr>
        <w:t>（盖单位公章）</w:t>
      </w:r>
    </w:p>
    <w:p w:rsidR="00A834EB" w:rsidRPr="003F4ADC" w:rsidRDefault="00A834EB" w:rsidP="00A834EB">
      <w:pPr>
        <w:spacing w:line="360" w:lineRule="auto"/>
        <w:rPr>
          <w:rFonts w:asciiTheme="minorEastAsia" w:eastAsiaTheme="minorEastAsia" w:hAnsiTheme="minorEastAsia"/>
          <w:szCs w:val="21"/>
        </w:rPr>
      </w:pPr>
      <w:r w:rsidRPr="003F4ADC">
        <w:rPr>
          <w:rFonts w:asciiTheme="minorEastAsia" w:eastAsiaTheme="minorEastAsia" w:hAnsiTheme="minorEastAsia" w:hint="eastAsia"/>
          <w:szCs w:val="21"/>
        </w:rPr>
        <w:t>法定代表人/负责人或授权代表（签字）：</w:t>
      </w:r>
      <w:r w:rsidRPr="003F4ADC">
        <w:rPr>
          <w:rFonts w:asciiTheme="minorEastAsia" w:eastAsiaTheme="minorEastAsia" w:hAnsiTheme="minorEastAsia" w:hint="eastAsia"/>
          <w:szCs w:val="21"/>
          <w:u w:val="single"/>
        </w:rPr>
        <w:t xml:space="preserve">              </w:t>
      </w:r>
    </w:p>
    <w:p w:rsidR="00A834EB" w:rsidRPr="003F4ADC" w:rsidRDefault="00A834EB" w:rsidP="00A834EB">
      <w:pPr>
        <w:spacing w:line="360" w:lineRule="auto"/>
        <w:rPr>
          <w:rFonts w:asciiTheme="minorEastAsia" w:eastAsiaTheme="minorEastAsia" w:hAnsiTheme="minorEastAsia"/>
          <w:szCs w:val="21"/>
        </w:rPr>
      </w:pPr>
      <w:r w:rsidRPr="003F4ADC">
        <w:rPr>
          <w:rFonts w:asciiTheme="minorEastAsia" w:eastAsiaTheme="minorEastAsia" w:hAnsiTheme="minorEastAsia" w:hint="eastAsia"/>
          <w:szCs w:val="21"/>
        </w:rPr>
        <w:t>日      期：</w:t>
      </w:r>
      <w:r w:rsidRPr="003F4ADC">
        <w:rPr>
          <w:rFonts w:asciiTheme="minorEastAsia" w:eastAsiaTheme="minorEastAsia" w:hAnsiTheme="minorEastAsia" w:hint="eastAsia"/>
          <w:szCs w:val="21"/>
          <w:u w:val="single"/>
        </w:rPr>
        <w:t xml:space="preserve">              </w:t>
      </w:r>
    </w:p>
    <w:p w:rsidR="00A834EB" w:rsidRPr="003F4ADC" w:rsidRDefault="00A834EB" w:rsidP="00A834EB">
      <w:pPr>
        <w:jc w:val="center"/>
        <w:rPr>
          <w:rFonts w:asciiTheme="minorEastAsia" w:eastAsiaTheme="minorEastAsia" w:hAnsiTheme="minorEastAsia" w:cs="Arial"/>
          <w:b/>
          <w:bCs/>
          <w:szCs w:val="21"/>
        </w:rPr>
      </w:pPr>
    </w:p>
    <w:p w:rsidR="00A834EB" w:rsidRPr="003F4ADC" w:rsidRDefault="00A834EB" w:rsidP="00A834EB">
      <w:pPr>
        <w:jc w:val="center"/>
        <w:rPr>
          <w:rFonts w:asciiTheme="minorEastAsia" w:eastAsiaTheme="minorEastAsia" w:hAnsiTheme="minorEastAsia" w:cs="Arial"/>
          <w:b/>
          <w:bCs/>
          <w:szCs w:val="21"/>
        </w:rPr>
      </w:pPr>
    </w:p>
    <w:p w:rsidR="00A834EB" w:rsidRPr="003F4ADC" w:rsidRDefault="00A834EB" w:rsidP="00A834EB">
      <w:pPr>
        <w:jc w:val="center"/>
        <w:rPr>
          <w:rFonts w:asciiTheme="minorEastAsia" w:eastAsiaTheme="minorEastAsia" w:hAnsiTheme="minorEastAsia" w:cs="Arial"/>
          <w:b/>
          <w:bCs/>
          <w:szCs w:val="21"/>
        </w:rPr>
      </w:pPr>
    </w:p>
    <w:p w:rsidR="00A834EB" w:rsidRPr="003F4ADC" w:rsidRDefault="00A834EB" w:rsidP="00A834EB">
      <w:pPr>
        <w:jc w:val="center"/>
        <w:rPr>
          <w:rFonts w:asciiTheme="minorEastAsia" w:eastAsiaTheme="minorEastAsia" w:hAnsiTheme="minorEastAsia" w:cs="Arial"/>
          <w:b/>
          <w:bCs/>
          <w:szCs w:val="21"/>
        </w:rPr>
      </w:pPr>
    </w:p>
    <w:p w:rsidR="00A834EB" w:rsidRPr="003F4ADC" w:rsidRDefault="00A834EB" w:rsidP="00A834EB">
      <w:pPr>
        <w:widowControl/>
        <w:jc w:val="left"/>
        <w:rPr>
          <w:rFonts w:asciiTheme="minorEastAsia" w:eastAsiaTheme="minorEastAsia" w:hAnsiTheme="minorEastAsia" w:cs="Arial"/>
          <w:b/>
          <w:bCs/>
          <w:szCs w:val="21"/>
        </w:rPr>
      </w:pPr>
      <w:r w:rsidRPr="003F4ADC">
        <w:rPr>
          <w:rFonts w:asciiTheme="minorEastAsia" w:eastAsiaTheme="minorEastAsia" w:hAnsiTheme="minorEastAsia" w:cs="Arial"/>
          <w:b/>
          <w:bCs/>
          <w:szCs w:val="21"/>
        </w:rPr>
        <w:br w:type="page"/>
      </w:r>
    </w:p>
    <w:p w:rsidR="00542E68" w:rsidRDefault="00780705" w:rsidP="00542E68">
      <w:pPr>
        <w:jc w:val="center"/>
        <w:rPr>
          <w:rFonts w:asciiTheme="minorEastAsia" w:eastAsiaTheme="minorEastAsia" w:hAnsiTheme="minorEastAsia"/>
          <w:b/>
          <w:bCs/>
          <w:sz w:val="24"/>
        </w:rPr>
      </w:pPr>
      <w:r>
        <w:rPr>
          <w:rFonts w:asciiTheme="minorEastAsia" w:eastAsiaTheme="minorEastAsia" w:hAnsiTheme="minorEastAsia" w:hint="eastAsia"/>
          <w:b/>
          <w:bCs/>
          <w:sz w:val="24"/>
        </w:rPr>
        <w:lastRenderedPageBreak/>
        <w:t>九</w:t>
      </w:r>
      <w:r w:rsidR="00A834EB" w:rsidRPr="003F4ADC">
        <w:rPr>
          <w:rFonts w:asciiTheme="minorEastAsia" w:eastAsiaTheme="minorEastAsia" w:hAnsiTheme="minorEastAsia" w:hint="eastAsia"/>
          <w:b/>
          <w:bCs/>
          <w:sz w:val="24"/>
        </w:rPr>
        <w:t>、</w:t>
      </w:r>
      <w:r w:rsidR="00542E68" w:rsidRPr="00542E68">
        <w:rPr>
          <w:rFonts w:asciiTheme="minorEastAsia" w:eastAsiaTheme="minorEastAsia" w:hAnsiTheme="minorEastAsia" w:hint="eastAsia"/>
          <w:b/>
          <w:bCs/>
          <w:sz w:val="24"/>
        </w:rPr>
        <w:t>项目服务方案</w:t>
      </w:r>
    </w:p>
    <w:p w:rsidR="00542E68" w:rsidRPr="00542E68" w:rsidRDefault="00542E68" w:rsidP="00542E68">
      <w:pPr>
        <w:jc w:val="center"/>
        <w:rPr>
          <w:rFonts w:asciiTheme="minorEastAsia" w:eastAsiaTheme="minorEastAsia" w:hAnsiTheme="minorEastAsia"/>
          <w:b/>
          <w:bCs/>
          <w:sz w:val="24"/>
        </w:rPr>
      </w:pPr>
    </w:p>
    <w:p w:rsidR="00542E68" w:rsidRDefault="00542E68" w:rsidP="00542E68">
      <w:pPr>
        <w:rPr>
          <w:rFonts w:ascii="宋体" w:hAnsi="宋体"/>
        </w:rPr>
      </w:pPr>
      <w:r>
        <w:rPr>
          <w:rFonts w:asciiTheme="minorEastAsia" w:eastAsiaTheme="minorEastAsia" w:hAnsiTheme="minorEastAsia" w:cstheme="minorEastAsia" w:hint="eastAsia"/>
          <w:bCs/>
          <w:szCs w:val="21"/>
        </w:rPr>
        <w:t>注：供应商可根据磋商文件（评分明细表等）相关要求编制项目服务方案，格式自定。</w:t>
      </w: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rPr>
      </w:pPr>
    </w:p>
    <w:p w:rsidR="00542E68" w:rsidRDefault="00542E68" w:rsidP="00542E68">
      <w:pPr>
        <w:rPr>
          <w:rFonts w:ascii="宋体" w:hAnsi="宋体"/>
          <w:b/>
        </w:rPr>
      </w:pPr>
    </w:p>
    <w:p w:rsidR="00542E68" w:rsidRDefault="00542E68" w:rsidP="00542E68">
      <w:pPr>
        <w:pStyle w:val="21"/>
        <w:spacing w:line="400" w:lineRule="exact"/>
        <w:ind w:firstLineChars="950" w:firstLine="2289"/>
        <w:rPr>
          <w:rFonts w:ascii="宋体" w:eastAsia="宋体" w:hAnsi="宋体"/>
          <w:bCs w:val="0"/>
          <w:sz w:val="24"/>
          <w:szCs w:val="24"/>
        </w:rPr>
      </w:pPr>
      <w:r>
        <w:rPr>
          <w:rFonts w:ascii="宋体" w:eastAsia="宋体" w:hAnsi="宋体" w:hint="eastAsia"/>
          <w:bCs w:val="0"/>
          <w:sz w:val="24"/>
          <w:szCs w:val="24"/>
        </w:rPr>
        <w:t>十、其他资料（如有）</w:t>
      </w:r>
    </w:p>
    <w:p w:rsidR="00542E68" w:rsidRDefault="00542E68" w:rsidP="00157854">
      <w:pPr>
        <w:pStyle w:val="10"/>
        <w:ind w:firstLineChars="550" w:firstLine="1155"/>
        <w:rPr>
          <w:rFonts w:ascii="宋体" w:hAnsi="宋体"/>
          <w:b w:val="0"/>
          <w:sz w:val="21"/>
          <w:szCs w:val="21"/>
        </w:rPr>
      </w:pPr>
      <w:r>
        <w:rPr>
          <w:rFonts w:ascii="宋体" w:hAnsi="宋体" w:hint="eastAsia"/>
          <w:b w:val="0"/>
          <w:sz w:val="21"/>
          <w:szCs w:val="21"/>
        </w:rPr>
        <w:t>注：磋商文件要求或供应商认为需提供的资料</w:t>
      </w:r>
    </w:p>
    <w:p w:rsidR="00A834EB" w:rsidRPr="003F4ADC" w:rsidRDefault="00A834EB" w:rsidP="00A834EB">
      <w:pPr>
        <w:rPr>
          <w:b/>
        </w:rPr>
      </w:pPr>
    </w:p>
    <w:p w:rsidR="00A834EB" w:rsidRPr="003F4ADC" w:rsidRDefault="00A834EB" w:rsidP="00A834EB">
      <w:pPr>
        <w:rPr>
          <w:b/>
        </w:rPr>
      </w:pPr>
    </w:p>
    <w:p w:rsidR="00A834EB" w:rsidRPr="003F4ADC" w:rsidRDefault="00A834EB" w:rsidP="00A834EB">
      <w:pPr>
        <w:rPr>
          <w:b/>
        </w:rPr>
      </w:pPr>
    </w:p>
    <w:p w:rsidR="00A834EB" w:rsidRPr="003F4ADC" w:rsidRDefault="00A834EB" w:rsidP="00A834EB">
      <w:pPr>
        <w:rPr>
          <w:b/>
        </w:rPr>
      </w:pPr>
    </w:p>
    <w:p w:rsidR="00542E68" w:rsidRDefault="00542E68">
      <w:pPr>
        <w:widowControl/>
        <w:jc w:val="left"/>
        <w:rPr>
          <w:b/>
        </w:rPr>
      </w:pPr>
      <w:r>
        <w:rPr>
          <w:b/>
        </w:rPr>
        <w:br w:type="page"/>
      </w:r>
    </w:p>
    <w:p w:rsidR="00A834EB" w:rsidRPr="003F4ADC" w:rsidRDefault="00A834EB" w:rsidP="00A834EB">
      <w:pPr>
        <w:rPr>
          <w:b/>
        </w:rPr>
      </w:pPr>
      <w:r w:rsidRPr="003F4ADC">
        <w:rPr>
          <w:rFonts w:hint="eastAsia"/>
          <w:b/>
        </w:rPr>
        <w:lastRenderedPageBreak/>
        <w:t>现场报价表格式（不用装订在响应文件中）</w:t>
      </w:r>
    </w:p>
    <w:p w:rsidR="00A834EB" w:rsidRPr="003F4ADC" w:rsidRDefault="00A834EB" w:rsidP="00A834EB">
      <w:pPr>
        <w:rPr>
          <w:b/>
        </w:rPr>
      </w:pPr>
    </w:p>
    <w:p w:rsidR="006D1FE1" w:rsidRDefault="006D1FE1" w:rsidP="006D1FE1">
      <w:pPr>
        <w:jc w:val="center"/>
        <w:rPr>
          <w:rFonts w:ascii="宋体" w:hAnsi="宋体"/>
          <w:b/>
          <w:sz w:val="28"/>
          <w:szCs w:val="28"/>
        </w:rPr>
      </w:pPr>
      <w:r>
        <w:rPr>
          <w:rFonts w:ascii="宋体" w:hAnsi="宋体" w:hint="eastAsia"/>
          <w:b/>
          <w:sz w:val="28"/>
          <w:szCs w:val="28"/>
        </w:rPr>
        <w:t>报价表（第</w:t>
      </w:r>
      <w:r>
        <w:rPr>
          <w:rFonts w:ascii="宋体" w:hAnsi="宋体" w:hint="eastAsia"/>
          <w:b/>
          <w:sz w:val="28"/>
          <w:szCs w:val="28"/>
          <w:u w:val="single"/>
        </w:rPr>
        <w:t xml:space="preserve">    </w:t>
      </w:r>
      <w:r>
        <w:rPr>
          <w:rFonts w:ascii="宋体" w:hAnsi="宋体" w:hint="eastAsia"/>
          <w:b/>
          <w:sz w:val="28"/>
          <w:szCs w:val="28"/>
        </w:rPr>
        <w:t>次）/最终报价表</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3486"/>
        <w:gridCol w:w="2476"/>
        <w:gridCol w:w="1402"/>
      </w:tblGrid>
      <w:tr w:rsidR="006D1FE1" w:rsidTr="000A49D5">
        <w:trPr>
          <w:trHeight w:val="755"/>
        </w:trPr>
        <w:tc>
          <w:tcPr>
            <w:tcW w:w="1334" w:type="dxa"/>
            <w:vAlign w:val="center"/>
          </w:tcPr>
          <w:p w:rsidR="006D1FE1" w:rsidRDefault="006D1FE1" w:rsidP="000A49D5">
            <w:pPr>
              <w:rPr>
                <w:rFonts w:ascii="宋体" w:hAnsi="宋体"/>
                <w:sz w:val="24"/>
              </w:rPr>
            </w:pPr>
            <w:r>
              <w:rPr>
                <w:rFonts w:ascii="宋体" w:hAnsi="宋体" w:hint="eastAsia"/>
                <w:sz w:val="24"/>
              </w:rPr>
              <w:t xml:space="preserve">项目名称 </w:t>
            </w:r>
          </w:p>
        </w:tc>
        <w:tc>
          <w:tcPr>
            <w:tcW w:w="7364" w:type="dxa"/>
            <w:gridSpan w:val="3"/>
            <w:vAlign w:val="center"/>
          </w:tcPr>
          <w:p w:rsidR="006D1FE1" w:rsidRDefault="006D1FE1" w:rsidP="000A49D5">
            <w:pPr>
              <w:rPr>
                <w:rFonts w:ascii="宋体" w:hAnsi="宋体"/>
                <w:sz w:val="24"/>
              </w:rPr>
            </w:pPr>
          </w:p>
        </w:tc>
      </w:tr>
      <w:tr w:rsidR="006D1FE1" w:rsidTr="000A49D5">
        <w:trPr>
          <w:trHeight w:val="696"/>
        </w:trPr>
        <w:tc>
          <w:tcPr>
            <w:tcW w:w="1334" w:type="dxa"/>
            <w:vAlign w:val="center"/>
          </w:tcPr>
          <w:p w:rsidR="006D1FE1" w:rsidRDefault="006D1FE1" w:rsidP="000A49D5">
            <w:pPr>
              <w:rPr>
                <w:rFonts w:ascii="宋体" w:hAnsi="宋体"/>
                <w:sz w:val="24"/>
              </w:rPr>
            </w:pPr>
            <w:r>
              <w:rPr>
                <w:rFonts w:ascii="宋体" w:hAnsi="宋体" w:hint="eastAsia"/>
                <w:sz w:val="24"/>
              </w:rPr>
              <w:t>采购编号</w:t>
            </w:r>
          </w:p>
        </w:tc>
        <w:tc>
          <w:tcPr>
            <w:tcW w:w="7364" w:type="dxa"/>
            <w:gridSpan w:val="3"/>
            <w:vAlign w:val="center"/>
          </w:tcPr>
          <w:p w:rsidR="006D1FE1" w:rsidRDefault="006D1FE1" w:rsidP="000A49D5">
            <w:pPr>
              <w:rPr>
                <w:rFonts w:ascii="宋体" w:hAnsi="宋体"/>
                <w:sz w:val="24"/>
              </w:rPr>
            </w:pPr>
          </w:p>
        </w:tc>
      </w:tr>
      <w:tr w:rsidR="006D1FE1" w:rsidTr="000A49D5">
        <w:trPr>
          <w:trHeight w:val="696"/>
        </w:trPr>
        <w:tc>
          <w:tcPr>
            <w:tcW w:w="1334" w:type="dxa"/>
            <w:vAlign w:val="center"/>
          </w:tcPr>
          <w:p w:rsidR="006D1FE1" w:rsidRDefault="006D1FE1" w:rsidP="000A49D5">
            <w:pPr>
              <w:jc w:val="center"/>
              <w:rPr>
                <w:rFonts w:ascii="宋体" w:hAnsi="宋体"/>
                <w:sz w:val="24"/>
              </w:rPr>
            </w:pPr>
            <w:r>
              <w:rPr>
                <w:rFonts w:ascii="宋体" w:hAnsi="宋体" w:hint="eastAsia"/>
                <w:sz w:val="24"/>
              </w:rPr>
              <w:t>序号</w:t>
            </w:r>
          </w:p>
        </w:tc>
        <w:tc>
          <w:tcPr>
            <w:tcW w:w="3486" w:type="dxa"/>
            <w:vAlign w:val="center"/>
          </w:tcPr>
          <w:p w:rsidR="006D1FE1" w:rsidRDefault="006D1FE1" w:rsidP="006D1FE1">
            <w:pPr>
              <w:jc w:val="center"/>
              <w:rPr>
                <w:rFonts w:ascii="宋体" w:hAnsi="宋体"/>
                <w:sz w:val="24"/>
              </w:rPr>
            </w:pPr>
            <w:r>
              <w:rPr>
                <w:rFonts w:ascii="宋体" w:hAnsi="宋体" w:hint="eastAsia"/>
                <w:sz w:val="24"/>
              </w:rPr>
              <w:t>磋商报价（元</w:t>
            </w:r>
            <w:r w:rsidR="00011B8F">
              <w:rPr>
                <w:rFonts w:ascii="宋体" w:hAnsi="宋体" w:hint="eastAsia"/>
                <w:sz w:val="24"/>
              </w:rPr>
              <w:t>/年</w:t>
            </w:r>
            <w:r>
              <w:rPr>
                <w:rFonts w:ascii="宋体" w:hAnsi="宋体" w:hint="eastAsia"/>
                <w:sz w:val="24"/>
              </w:rPr>
              <w:t>）</w:t>
            </w:r>
          </w:p>
        </w:tc>
        <w:tc>
          <w:tcPr>
            <w:tcW w:w="2476" w:type="dxa"/>
            <w:vAlign w:val="center"/>
          </w:tcPr>
          <w:p w:rsidR="006D1FE1" w:rsidRDefault="006D1FE1" w:rsidP="000A49D5">
            <w:pPr>
              <w:jc w:val="center"/>
              <w:rPr>
                <w:rFonts w:ascii="宋体" w:hAnsi="宋体"/>
                <w:sz w:val="24"/>
              </w:rPr>
            </w:pPr>
            <w:r>
              <w:rPr>
                <w:rFonts w:ascii="宋体" w:hAnsi="宋体" w:hint="eastAsia"/>
                <w:sz w:val="24"/>
              </w:rPr>
              <w:t>服务期</w:t>
            </w:r>
          </w:p>
        </w:tc>
        <w:tc>
          <w:tcPr>
            <w:tcW w:w="1402" w:type="dxa"/>
            <w:vAlign w:val="center"/>
          </w:tcPr>
          <w:p w:rsidR="006D1FE1" w:rsidRPr="007A3C6C" w:rsidRDefault="006D1FE1" w:rsidP="000A49D5">
            <w:pPr>
              <w:jc w:val="center"/>
              <w:rPr>
                <w:rFonts w:ascii="宋体" w:hAnsi="宋体"/>
                <w:sz w:val="24"/>
              </w:rPr>
            </w:pPr>
            <w:r w:rsidRPr="007A3C6C">
              <w:rPr>
                <w:rFonts w:ascii="宋体" w:hAnsi="宋体" w:hint="eastAsia"/>
                <w:sz w:val="24"/>
              </w:rPr>
              <w:t>备注</w:t>
            </w:r>
          </w:p>
        </w:tc>
      </w:tr>
      <w:tr w:rsidR="006D1FE1" w:rsidTr="000A49D5">
        <w:trPr>
          <w:trHeight w:val="1125"/>
        </w:trPr>
        <w:tc>
          <w:tcPr>
            <w:tcW w:w="1334" w:type="dxa"/>
            <w:vAlign w:val="center"/>
          </w:tcPr>
          <w:p w:rsidR="006D1FE1" w:rsidRDefault="006D1FE1" w:rsidP="000A49D5">
            <w:pPr>
              <w:jc w:val="center"/>
              <w:rPr>
                <w:rFonts w:ascii="宋体" w:hAnsi="宋体"/>
                <w:sz w:val="24"/>
              </w:rPr>
            </w:pPr>
            <w:r>
              <w:rPr>
                <w:rFonts w:ascii="宋体" w:hAnsi="宋体" w:hint="eastAsia"/>
                <w:sz w:val="24"/>
              </w:rPr>
              <w:t>1</w:t>
            </w:r>
          </w:p>
        </w:tc>
        <w:tc>
          <w:tcPr>
            <w:tcW w:w="3486" w:type="dxa"/>
          </w:tcPr>
          <w:p w:rsidR="006D1FE1" w:rsidRDefault="006D1FE1" w:rsidP="000A49D5">
            <w:pPr>
              <w:spacing w:line="480" w:lineRule="auto"/>
              <w:ind w:firstLineChars="200" w:firstLine="420"/>
              <w:rPr>
                <w:rFonts w:ascii="宋体" w:hAnsi="宋体"/>
                <w:szCs w:val="21"/>
              </w:rPr>
            </w:pPr>
          </w:p>
          <w:p w:rsidR="006D1FE1" w:rsidRDefault="006D1FE1" w:rsidP="000A49D5">
            <w:pPr>
              <w:spacing w:line="480" w:lineRule="auto"/>
              <w:ind w:firstLineChars="200" w:firstLine="420"/>
              <w:rPr>
                <w:rFonts w:ascii="宋体" w:hAnsi="宋体"/>
                <w:szCs w:val="21"/>
              </w:rPr>
            </w:pPr>
            <w:r>
              <w:rPr>
                <w:rFonts w:ascii="宋体" w:hAnsi="宋体" w:hint="eastAsia"/>
                <w:szCs w:val="21"/>
              </w:rPr>
              <w:t>人民币</w:t>
            </w:r>
            <w:r>
              <w:rPr>
                <w:rFonts w:ascii="宋体" w:hAnsi="宋体" w:hint="eastAsia"/>
                <w:szCs w:val="21"/>
                <w:u w:val="single"/>
              </w:rPr>
              <w:t xml:space="preserve">             </w:t>
            </w:r>
            <w:r>
              <w:rPr>
                <w:rFonts w:ascii="宋体" w:hAnsi="宋体" w:hint="eastAsia"/>
                <w:szCs w:val="21"/>
              </w:rPr>
              <w:t>元</w:t>
            </w:r>
          </w:p>
          <w:p w:rsidR="006D1FE1" w:rsidRDefault="006D1FE1" w:rsidP="000A49D5">
            <w:pPr>
              <w:spacing w:line="480" w:lineRule="auto"/>
              <w:rPr>
                <w:rFonts w:ascii="宋体" w:hAnsi="宋体"/>
                <w:sz w:val="24"/>
              </w:rPr>
            </w:pPr>
            <w:r>
              <w:rPr>
                <w:rFonts w:ascii="宋体" w:hAnsi="宋体" w:hint="eastAsia"/>
                <w:szCs w:val="21"/>
              </w:rPr>
              <w:t>大写：</w:t>
            </w:r>
            <w:r>
              <w:rPr>
                <w:rFonts w:ascii="宋体" w:hAnsi="宋体" w:hint="eastAsia"/>
                <w:szCs w:val="21"/>
                <w:u w:val="single"/>
              </w:rPr>
              <w:t xml:space="preserve">                    </w:t>
            </w:r>
            <w:r>
              <w:rPr>
                <w:rFonts w:ascii="宋体" w:hAnsi="宋体" w:hint="eastAsia"/>
                <w:szCs w:val="21"/>
              </w:rPr>
              <w:t xml:space="preserve"> 。</w:t>
            </w:r>
          </w:p>
        </w:tc>
        <w:tc>
          <w:tcPr>
            <w:tcW w:w="2476" w:type="dxa"/>
            <w:vAlign w:val="center"/>
          </w:tcPr>
          <w:p w:rsidR="006D1FE1" w:rsidRDefault="00011B8F" w:rsidP="008C350C">
            <w:pPr>
              <w:jc w:val="center"/>
              <w:rPr>
                <w:rFonts w:ascii="宋体" w:hAnsi="宋体"/>
                <w:sz w:val="24"/>
              </w:rPr>
            </w:pPr>
            <w:r>
              <w:rPr>
                <w:rFonts w:hint="eastAsia"/>
                <w:sz w:val="22"/>
                <w:szCs w:val="22"/>
              </w:rPr>
              <w:t>一年</w:t>
            </w:r>
          </w:p>
        </w:tc>
        <w:tc>
          <w:tcPr>
            <w:tcW w:w="1402" w:type="dxa"/>
          </w:tcPr>
          <w:p w:rsidR="006D1FE1" w:rsidRPr="007A3C6C" w:rsidRDefault="008B7536" w:rsidP="000A49D5">
            <w:pPr>
              <w:jc w:val="center"/>
              <w:rPr>
                <w:rFonts w:ascii="宋体" w:hAnsi="宋体"/>
                <w:sz w:val="24"/>
              </w:rPr>
            </w:pPr>
            <w:r>
              <w:rPr>
                <w:rFonts w:ascii="宋体" w:hAnsi="宋体" w:hint="eastAsia"/>
              </w:rPr>
              <w:t xml:space="preserve"> </w:t>
            </w:r>
            <w:r w:rsidR="008C350C">
              <w:rPr>
                <w:rFonts w:ascii="宋体" w:hAnsi="宋体" w:hint="eastAsia"/>
              </w:rPr>
              <w:t xml:space="preserve"> </w:t>
            </w:r>
          </w:p>
        </w:tc>
      </w:tr>
    </w:tbl>
    <w:p w:rsidR="006D1FE1" w:rsidRDefault="006D1FE1" w:rsidP="006D1FE1">
      <w:pPr>
        <w:rPr>
          <w:rFonts w:ascii="宋体" w:hAnsi="宋体"/>
          <w:szCs w:val="21"/>
        </w:rPr>
      </w:pPr>
    </w:p>
    <w:p w:rsidR="006D1FE1" w:rsidRDefault="006D1FE1" w:rsidP="006D1FE1">
      <w:pPr>
        <w:spacing w:line="360" w:lineRule="auto"/>
        <w:rPr>
          <w:rFonts w:ascii="宋体" w:hAnsi="宋体"/>
          <w:b/>
          <w:szCs w:val="21"/>
        </w:rPr>
      </w:pPr>
      <w:r>
        <w:rPr>
          <w:rFonts w:ascii="宋体" w:hAnsi="宋体" w:hint="eastAsia"/>
          <w:b/>
          <w:szCs w:val="21"/>
        </w:rPr>
        <w:t>注：1. 此表为磋商后现场报价使用，</w:t>
      </w:r>
      <w:r>
        <w:rPr>
          <w:rFonts w:asciiTheme="minorEastAsia" w:eastAsiaTheme="minorEastAsia" w:hAnsiTheme="minorEastAsia" w:cstheme="minorEastAsia" w:hint="eastAsia"/>
          <w:b/>
          <w:szCs w:val="21"/>
        </w:rPr>
        <w:t>磋商报价应包含为完成本项目的一切费用。</w:t>
      </w:r>
      <w:r>
        <w:rPr>
          <w:rFonts w:ascii="宋体" w:hAnsi="宋体" w:hint="eastAsia"/>
          <w:b/>
          <w:szCs w:val="21"/>
        </w:rPr>
        <w:t>不装订在响应文件中，请各供应商自备一个空白文件袋。</w:t>
      </w:r>
    </w:p>
    <w:p w:rsidR="006D1FE1" w:rsidRDefault="006D1FE1" w:rsidP="006D1FE1">
      <w:pPr>
        <w:spacing w:line="360" w:lineRule="auto"/>
        <w:ind w:firstLineChars="200" w:firstLine="420"/>
        <w:rPr>
          <w:rFonts w:ascii="宋体" w:hAnsi="宋体"/>
          <w:szCs w:val="21"/>
        </w:rPr>
      </w:pPr>
      <w:r>
        <w:rPr>
          <w:rFonts w:ascii="宋体" w:hAnsi="宋体" w:hint="eastAsia"/>
          <w:szCs w:val="21"/>
        </w:rPr>
        <w:t>2.此表由供应商加盖公章或法定代表人或授权代表（签字）后生效。</w:t>
      </w:r>
    </w:p>
    <w:p w:rsidR="006D1FE1" w:rsidRDefault="006D1FE1" w:rsidP="006D1FE1">
      <w:pPr>
        <w:spacing w:line="360" w:lineRule="auto"/>
        <w:ind w:firstLineChars="200" w:firstLine="420"/>
        <w:rPr>
          <w:rFonts w:ascii="宋体" w:hAnsi="宋体"/>
          <w:szCs w:val="21"/>
        </w:rPr>
      </w:pPr>
      <w:r>
        <w:rPr>
          <w:rFonts w:ascii="宋体" w:hAnsi="宋体" w:hint="eastAsia"/>
          <w:szCs w:val="21"/>
        </w:rPr>
        <w:t>3.报价后密封递交采购单位现场工作人员。</w:t>
      </w:r>
    </w:p>
    <w:p w:rsidR="00A834EB" w:rsidRDefault="00A834EB" w:rsidP="00A834EB">
      <w:pPr>
        <w:rPr>
          <w:rFonts w:asciiTheme="minorEastAsia" w:eastAsiaTheme="minorEastAsia" w:hAnsiTheme="minorEastAsia"/>
          <w:szCs w:val="21"/>
        </w:rPr>
      </w:pPr>
    </w:p>
    <w:p w:rsidR="00F03050" w:rsidRDefault="00F03050" w:rsidP="00A834EB">
      <w:pPr>
        <w:rPr>
          <w:rFonts w:asciiTheme="minorEastAsia" w:eastAsiaTheme="minorEastAsia" w:hAnsiTheme="minorEastAsia"/>
          <w:szCs w:val="21"/>
        </w:rPr>
      </w:pPr>
    </w:p>
    <w:p w:rsidR="006D1FE1" w:rsidRDefault="006D1FE1" w:rsidP="00A834EB">
      <w:pPr>
        <w:rPr>
          <w:rFonts w:asciiTheme="minorEastAsia" w:eastAsiaTheme="minorEastAsia" w:hAnsiTheme="minorEastAsia"/>
          <w:szCs w:val="21"/>
        </w:rPr>
      </w:pPr>
    </w:p>
    <w:p w:rsidR="006D1FE1" w:rsidRDefault="006D1FE1" w:rsidP="00A834EB">
      <w:pPr>
        <w:rPr>
          <w:rFonts w:asciiTheme="minorEastAsia" w:eastAsiaTheme="minorEastAsia" w:hAnsiTheme="minorEastAsia"/>
          <w:szCs w:val="21"/>
        </w:rPr>
      </w:pPr>
    </w:p>
    <w:p w:rsidR="006D1FE1" w:rsidRDefault="006D1FE1" w:rsidP="00A834EB">
      <w:pPr>
        <w:rPr>
          <w:rFonts w:asciiTheme="minorEastAsia" w:eastAsiaTheme="minorEastAsia" w:hAnsiTheme="minorEastAsia"/>
          <w:szCs w:val="21"/>
        </w:rPr>
      </w:pPr>
    </w:p>
    <w:p w:rsidR="006D1FE1" w:rsidRDefault="006D1FE1" w:rsidP="00A834EB">
      <w:pPr>
        <w:rPr>
          <w:rFonts w:asciiTheme="minorEastAsia" w:eastAsiaTheme="minorEastAsia" w:hAnsiTheme="minorEastAsia"/>
          <w:szCs w:val="21"/>
        </w:rPr>
      </w:pPr>
    </w:p>
    <w:p w:rsidR="006D1FE1" w:rsidRDefault="006D1FE1" w:rsidP="00A834EB">
      <w:pPr>
        <w:rPr>
          <w:rFonts w:asciiTheme="minorEastAsia" w:eastAsiaTheme="minorEastAsia" w:hAnsiTheme="minorEastAsia"/>
          <w:szCs w:val="21"/>
        </w:rPr>
      </w:pPr>
    </w:p>
    <w:p w:rsidR="006D1FE1" w:rsidRDefault="006D1FE1" w:rsidP="00A834EB">
      <w:pPr>
        <w:rPr>
          <w:rFonts w:asciiTheme="minorEastAsia" w:eastAsiaTheme="minorEastAsia" w:hAnsiTheme="minorEastAsia"/>
          <w:szCs w:val="21"/>
        </w:rPr>
      </w:pPr>
    </w:p>
    <w:p w:rsidR="00F03050" w:rsidRDefault="00F03050" w:rsidP="00A834EB">
      <w:pPr>
        <w:rPr>
          <w:rFonts w:asciiTheme="minorEastAsia" w:eastAsiaTheme="minorEastAsia" w:hAnsiTheme="minorEastAsia"/>
          <w:szCs w:val="21"/>
        </w:rPr>
      </w:pPr>
    </w:p>
    <w:p w:rsidR="00F03050" w:rsidRPr="003F4ADC" w:rsidRDefault="00F03050" w:rsidP="00A834EB">
      <w:pPr>
        <w:rPr>
          <w:rFonts w:asciiTheme="minorEastAsia" w:eastAsiaTheme="minorEastAsia" w:hAnsiTheme="minorEastAsia"/>
          <w:szCs w:val="21"/>
        </w:rPr>
      </w:pPr>
    </w:p>
    <w:p w:rsidR="00A834EB" w:rsidRPr="003F4ADC" w:rsidRDefault="00A834EB" w:rsidP="00A834EB">
      <w:pPr>
        <w:spacing w:line="360" w:lineRule="auto"/>
        <w:rPr>
          <w:rFonts w:asciiTheme="minorEastAsia" w:eastAsiaTheme="minorEastAsia" w:hAnsiTheme="minorEastAsia"/>
          <w:sz w:val="24"/>
        </w:rPr>
      </w:pPr>
      <w:r w:rsidRPr="003F4ADC">
        <w:rPr>
          <w:rFonts w:asciiTheme="minorEastAsia" w:eastAsiaTheme="minorEastAsia" w:hAnsiTheme="minorEastAsia" w:hint="eastAsia"/>
          <w:sz w:val="24"/>
        </w:rPr>
        <w:t>供应商名称：</w:t>
      </w:r>
      <w:r w:rsidRPr="003F4ADC">
        <w:rPr>
          <w:rFonts w:asciiTheme="minorEastAsia" w:eastAsiaTheme="minorEastAsia" w:hAnsiTheme="minorEastAsia" w:hint="eastAsia"/>
          <w:sz w:val="24"/>
          <w:u w:val="single"/>
        </w:rPr>
        <w:t xml:space="preserve">                             </w:t>
      </w:r>
    </w:p>
    <w:p w:rsidR="00A834EB" w:rsidRPr="003F4ADC" w:rsidRDefault="00A834EB" w:rsidP="00A834EB">
      <w:pPr>
        <w:spacing w:line="360" w:lineRule="auto"/>
        <w:rPr>
          <w:rFonts w:ascii="宋体" w:hAnsi="宋体"/>
          <w:szCs w:val="21"/>
        </w:rPr>
      </w:pPr>
      <w:r w:rsidRPr="003F4ADC">
        <w:rPr>
          <w:rFonts w:asciiTheme="minorEastAsia" w:eastAsiaTheme="minorEastAsia" w:hAnsiTheme="minorEastAsia" w:hint="eastAsia"/>
          <w:sz w:val="24"/>
        </w:rPr>
        <w:t>法定代表人/负责人或授权代表（签字或加盖个人名章）：</w:t>
      </w:r>
      <w:r w:rsidRPr="003F4ADC">
        <w:rPr>
          <w:rFonts w:ascii="宋体" w:hAnsi="宋体" w:hint="eastAsia"/>
          <w:szCs w:val="21"/>
          <w:u w:val="single"/>
        </w:rPr>
        <w:t xml:space="preserve">               </w:t>
      </w:r>
    </w:p>
    <w:p w:rsidR="00A834EB" w:rsidRPr="003F4ADC" w:rsidRDefault="00A834EB" w:rsidP="00A834EB">
      <w:pPr>
        <w:spacing w:line="360" w:lineRule="auto"/>
        <w:rPr>
          <w:rFonts w:asciiTheme="minorEastAsia" w:eastAsiaTheme="minorEastAsia" w:hAnsiTheme="minorEastAsia"/>
          <w:sz w:val="24"/>
        </w:rPr>
      </w:pPr>
      <w:r w:rsidRPr="003F4ADC">
        <w:rPr>
          <w:rFonts w:asciiTheme="minorEastAsia" w:eastAsiaTheme="minorEastAsia" w:hAnsiTheme="minorEastAsia" w:hint="eastAsia"/>
          <w:sz w:val="24"/>
        </w:rPr>
        <w:t>日      期：</w:t>
      </w:r>
      <w:r w:rsidRPr="003F4ADC">
        <w:rPr>
          <w:rFonts w:asciiTheme="minorEastAsia" w:eastAsiaTheme="minorEastAsia" w:hAnsiTheme="minorEastAsia" w:hint="eastAsia"/>
          <w:sz w:val="24"/>
          <w:u w:val="single"/>
        </w:rPr>
        <w:t xml:space="preserve">              </w:t>
      </w:r>
    </w:p>
    <w:p w:rsidR="00A834EB" w:rsidRPr="003F4ADC" w:rsidRDefault="00A834EB" w:rsidP="00A834EB"/>
    <w:p w:rsidR="00092EA1" w:rsidRPr="003F4ADC" w:rsidRDefault="00F138A3" w:rsidP="00F138A3">
      <w:pPr>
        <w:pStyle w:val="21"/>
        <w:keepNext w:val="0"/>
        <w:keepLines w:val="0"/>
        <w:spacing w:before="0" w:after="0" w:line="400" w:lineRule="exact"/>
      </w:pPr>
      <w:r w:rsidRPr="003F4ADC">
        <w:t xml:space="preserve"> </w:t>
      </w:r>
    </w:p>
    <w:p w:rsidR="00A834EB" w:rsidRPr="003F4ADC" w:rsidRDefault="00A834EB" w:rsidP="00A834EB">
      <w:pPr>
        <w:widowControl/>
        <w:jc w:val="left"/>
        <w:rPr>
          <w:rFonts w:asciiTheme="minorEastAsia" w:eastAsiaTheme="minorEastAsia" w:hAnsiTheme="minorEastAsia"/>
          <w:b/>
          <w:sz w:val="24"/>
        </w:rPr>
      </w:pPr>
    </w:p>
    <w:sectPr w:rsidR="00A834EB" w:rsidRPr="003F4ADC" w:rsidSect="00092EA1">
      <w:footerReference w:type="default" r:id="rId8"/>
      <w:pgSz w:w="11906" w:h="16838"/>
      <w:pgMar w:top="1418" w:right="1555" w:bottom="1418" w:left="1531"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3FC" w:rsidRDefault="008A43FC" w:rsidP="002501DC">
      <w:r>
        <w:separator/>
      </w:r>
    </w:p>
  </w:endnote>
  <w:endnote w:type="continuationSeparator" w:id="0">
    <w:p w:rsidR="008A43FC" w:rsidRDefault="008A43FC" w:rsidP="002501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
    <w:altName w:val="仿宋"/>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entury Gothic">
    <w:altName w:val="Segoe Print"/>
    <w:charset w:val="00"/>
    <w:family w:val="swiss"/>
    <w:pitch w:val="default"/>
    <w:sig w:usb0="00000000"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新宋体">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长城仿宋">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hakuyoxingshu7000"/>
    <w:charset w:val="86"/>
    <w:family w:val="auto"/>
    <w:pitch w:val="default"/>
    <w:sig w:usb0="00000001"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76739"/>
      <w:docPartObj>
        <w:docPartGallery w:val="Page Numbers (Bottom of Page)"/>
        <w:docPartUnique/>
      </w:docPartObj>
    </w:sdtPr>
    <w:sdtContent>
      <w:p w:rsidR="007D2CE6" w:rsidRDefault="001A08A5" w:rsidP="007C24B6">
        <w:pPr>
          <w:pStyle w:val="af0"/>
          <w:jc w:val="center"/>
        </w:pPr>
        <w:r w:rsidRPr="001A08A5">
          <w:fldChar w:fldCharType="begin"/>
        </w:r>
        <w:r w:rsidR="007D2CE6">
          <w:instrText>PAGE   \* MERGEFORMAT</w:instrText>
        </w:r>
        <w:r w:rsidRPr="001A08A5">
          <w:fldChar w:fldCharType="separate"/>
        </w:r>
        <w:r w:rsidR="00F138A3" w:rsidRPr="00F138A3">
          <w:rPr>
            <w:noProof/>
            <w:lang w:val="zh-CN"/>
          </w:rPr>
          <w:t>27</w:t>
        </w:r>
        <w:r>
          <w:rPr>
            <w:noProof/>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3FC" w:rsidRDefault="008A43FC" w:rsidP="002501DC">
      <w:r>
        <w:separator/>
      </w:r>
    </w:p>
  </w:footnote>
  <w:footnote w:type="continuationSeparator" w:id="0">
    <w:p w:rsidR="008A43FC" w:rsidRDefault="008A43FC" w:rsidP="002501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F2F43D"/>
    <w:multiLevelType w:val="singleLevel"/>
    <w:tmpl w:val="93F2F43D"/>
    <w:lvl w:ilvl="0">
      <w:start w:val="8"/>
      <w:numFmt w:val="chineseCounting"/>
      <w:suff w:val="nothing"/>
      <w:lvlText w:val="%1、"/>
      <w:lvlJc w:val="left"/>
      <w:rPr>
        <w:rFonts w:hint="eastAsia"/>
      </w:rPr>
    </w:lvl>
  </w:abstractNum>
  <w:abstractNum w:abstractNumId="1">
    <w:nsid w:val="AA7B189A"/>
    <w:multiLevelType w:val="singleLevel"/>
    <w:tmpl w:val="AA7B189A"/>
    <w:lvl w:ilvl="0">
      <w:start w:val="10"/>
      <w:numFmt w:val="chineseCounting"/>
      <w:suff w:val="space"/>
      <w:lvlText w:val="第%1章"/>
      <w:lvlJc w:val="left"/>
      <w:rPr>
        <w:rFonts w:hint="eastAsia"/>
      </w:rPr>
    </w:lvl>
  </w:abstractNum>
  <w:abstractNum w:abstractNumId="2">
    <w:nsid w:val="B5CFE005"/>
    <w:multiLevelType w:val="singleLevel"/>
    <w:tmpl w:val="B5CFE005"/>
    <w:lvl w:ilvl="0">
      <w:start w:val="5"/>
      <w:numFmt w:val="chineseCounting"/>
      <w:suff w:val="space"/>
      <w:lvlText w:val="第%1条"/>
      <w:lvlJc w:val="left"/>
      <w:rPr>
        <w:rFonts w:hint="eastAsia"/>
      </w:rPr>
    </w:lvl>
  </w:abstractNum>
  <w:abstractNum w:abstractNumId="3">
    <w:nsid w:val="B9995E2B"/>
    <w:multiLevelType w:val="singleLevel"/>
    <w:tmpl w:val="B9995E2B"/>
    <w:lvl w:ilvl="0">
      <w:start w:val="1"/>
      <w:numFmt w:val="chineseCounting"/>
      <w:suff w:val="nothing"/>
      <w:lvlText w:val="%1、"/>
      <w:lvlJc w:val="left"/>
      <w:pPr>
        <w:ind w:left="450" w:firstLine="0"/>
      </w:pPr>
      <w:rPr>
        <w:rFonts w:hint="eastAsia"/>
      </w:rPr>
    </w:lvl>
  </w:abstractNum>
  <w:abstractNum w:abstractNumId="4">
    <w:nsid w:val="CD2B399E"/>
    <w:multiLevelType w:val="singleLevel"/>
    <w:tmpl w:val="CD2B399E"/>
    <w:lvl w:ilvl="0">
      <w:start w:val="1"/>
      <w:numFmt w:val="decimal"/>
      <w:suff w:val="nothing"/>
      <w:lvlText w:val="%1、"/>
      <w:lvlJc w:val="left"/>
    </w:lvl>
  </w:abstractNum>
  <w:abstractNum w:abstractNumId="5">
    <w:nsid w:val="FFFFFF80"/>
    <w:multiLevelType w:val="singleLevel"/>
    <w:tmpl w:val="FFFFFF80"/>
    <w:lvl w:ilvl="0" w:tentative="1">
      <w:start w:val="1"/>
      <w:numFmt w:val="bullet"/>
      <w:pStyle w:val="5"/>
      <w:lvlText w:val=""/>
      <w:lvlJc w:val="left"/>
      <w:pPr>
        <w:tabs>
          <w:tab w:val="left" w:pos="1800"/>
        </w:tabs>
        <w:ind w:left="1800" w:hanging="360"/>
      </w:pPr>
      <w:rPr>
        <w:rFonts w:ascii="Symbol" w:eastAsia="Times New Roman" w:hAnsi="Symbol" w:hint="default"/>
      </w:rPr>
    </w:lvl>
  </w:abstractNum>
  <w:abstractNum w:abstractNumId="6">
    <w:nsid w:val="FFFFFF81"/>
    <w:multiLevelType w:val="singleLevel"/>
    <w:tmpl w:val="FFFFFF81"/>
    <w:lvl w:ilvl="0" w:tentative="1">
      <w:start w:val="1"/>
      <w:numFmt w:val="bullet"/>
      <w:pStyle w:val="4"/>
      <w:lvlText w:val=""/>
      <w:lvlJc w:val="left"/>
      <w:pPr>
        <w:tabs>
          <w:tab w:val="left" w:pos="1440"/>
        </w:tabs>
        <w:ind w:left="1440" w:hanging="360"/>
      </w:pPr>
      <w:rPr>
        <w:rFonts w:ascii="Symbol" w:eastAsia="Times New Roman" w:hAnsi="Symbol" w:hint="default"/>
      </w:rPr>
    </w:lvl>
  </w:abstractNum>
  <w:abstractNum w:abstractNumId="7">
    <w:nsid w:val="FFFFFF82"/>
    <w:multiLevelType w:val="singleLevel"/>
    <w:tmpl w:val="FFFFFF82"/>
    <w:lvl w:ilvl="0" w:tentative="1">
      <w:start w:val="1"/>
      <w:numFmt w:val="bullet"/>
      <w:pStyle w:val="3"/>
      <w:lvlText w:val=""/>
      <w:lvlJc w:val="left"/>
      <w:pPr>
        <w:tabs>
          <w:tab w:val="left" w:pos="1080"/>
        </w:tabs>
        <w:ind w:left="1080" w:hanging="360"/>
      </w:pPr>
      <w:rPr>
        <w:rFonts w:ascii="Symbol" w:eastAsia="Times New Roman" w:hAnsi="Symbol" w:hint="default"/>
      </w:rPr>
    </w:lvl>
  </w:abstractNum>
  <w:abstractNum w:abstractNumId="8">
    <w:nsid w:val="FFFFFF83"/>
    <w:multiLevelType w:val="singleLevel"/>
    <w:tmpl w:val="FFFFFF83"/>
    <w:lvl w:ilvl="0" w:tentative="1">
      <w:start w:val="1"/>
      <w:numFmt w:val="bullet"/>
      <w:pStyle w:val="2"/>
      <w:lvlText w:val=""/>
      <w:lvlJc w:val="left"/>
      <w:pPr>
        <w:tabs>
          <w:tab w:val="left" w:pos="720"/>
        </w:tabs>
        <w:ind w:left="720" w:hanging="360"/>
      </w:pPr>
      <w:rPr>
        <w:rFonts w:ascii="Symbol" w:eastAsia="Times New Roman" w:hAnsi="Symbol" w:hint="default"/>
      </w:rPr>
    </w:lvl>
  </w:abstractNum>
  <w:abstractNum w:abstractNumId="9">
    <w:nsid w:val="FFFFFF89"/>
    <w:multiLevelType w:val="singleLevel"/>
    <w:tmpl w:val="FFFFFF89"/>
    <w:lvl w:ilvl="0" w:tentative="1">
      <w:start w:val="1"/>
      <w:numFmt w:val="bullet"/>
      <w:pStyle w:val="a"/>
      <w:lvlText w:val="•"/>
      <w:lvlJc w:val="left"/>
      <w:pPr>
        <w:ind w:left="360" w:hanging="360"/>
      </w:pPr>
      <w:rPr>
        <w:rFonts w:ascii="Cambria" w:eastAsia="Times New Roman" w:hAnsi="Cambria" w:hint="default"/>
        <w:color w:val="7E97AD"/>
      </w:rPr>
    </w:lvl>
  </w:abstractNum>
  <w:abstractNum w:abstractNumId="10">
    <w:nsid w:val="00000002"/>
    <w:multiLevelType w:val="multilevel"/>
    <w:tmpl w:val="00000002"/>
    <w:lvl w:ilvl="0" w:tentative="1">
      <w:start w:val="1"/>
      <w:numFmt w:val="decimal"/>
      <w:pStyle w:val="1"/>
      <w:lvlText w:val="%1."/>
      <w:lvlJc w:val="left"/>
      <w:pPr>
        <w:tabs>
          <w:tab w:val="left" w:pos="709"/>
        </w:tabs>
        <w:ind w:left="709" w:hanging="709"/>
      </w:pPr>
      <w:rPr>
        <w:rFonts w:cs="Times New Roman" w:hint="eastAsia"/>
      </w:rPr>
    </w:lvl>
    <w:lvl w:ilvl="1" w:tentative="1">
      <w:start w:val="1"/>
      <w:numFmt w:val="decimal"/>
      <w:lvlText w:val="%1.%2"/>
      <w:lvlJc w:val="left"/>
      <w:pPr>
        <w:tabs>
          <w:tab w:val="left" w:pos="709"/>
        </w:tabs>
        <w:ind w:left="709" w:hanging="709"/>
      </w:pPr>
      <w:rPr>
        <w:rFonts w:cs="Times New Roman" w:hint="eastAsia"/>
      </w:rPr>
    </w:lvl>
    <w:lvl w:ilvl="2" w:tentative="1">
      <w:start w:val="1"/>
      <w:numFmt w:val="decimal"/>
      <w:lvlText w:val="%1.%2.%3."/>
      <w:lvlJc w:val="left"/>
      <w:pPr>
        <w:tabs>
          <w:tab w:val="left" w:pos="425"/>
        </w:tabs>
        <w:ind w:left="425" w:hanging="425"/>
      </w:pPr>
      <w:rPr>
        <w:rFonts w:cs="Times New Roman" w:hint="eastAsia"/>
      </w:rPr>
    </w:lvl>
    <w:lvl w:ilvl="3" w:tentative="1">
      <w:start w:val="1"/>
      <w:numFmt w:val="decimal"/>
      <w:lvlText w:val="%1.%2.%3.%4."/>
      <w:lvlJc w:val="left"/>
      <w:pPr>
        <w:tabs>
          <w:tab w:val="left" w:pos="851"/>
        </w:tabs>
        <w:ind w:left="851" w:hanging="851"/>
      </w:pPr>
      <w:rPr>
        <w:rFonts w:cs="Times New Roman" w:hint="eastAsia"/>
      </w:rPr>
    </w:lvl>
    <w:lvl w:ilvl="4" w:tentative="1">
      <w:start w:val="1"/>
      <w:numFmt w:val="decimal"/>
      <w:lvlText w:val="%1.%2.%3.%4.%5."/>
      <w:lvlJc w:val="left"/>
      <w:pPr>
        <w:tabs>
          <w:tab w:val="left" w:pos="992"/>
        </w:tabs>
        <w:ind w:left="992" w:hanging="992"/>
      </w:pPr>
      <w:rPr>
        <w:rFonts w:cs="Times New Roman" w:hint="eastAsia"/>
      </w:rPr>
    </w:lvl>
    <w:lvl w:ilvl="5" w:tentative="1">
      <w:start w:val="1"/>
      <w:numFmt w:val="decimal"/>
      <w:lvlText w:val="%1.%2.%3.%4.%5.%6."/>
      <w:lvlJc w:val="left"/>
      <w:pPr>
        <w:tabs>
          <w:tab w:val="left" w:pos="1134"/>
        </w:tabs>
        <w:ind w:left="1134" w:hanging="1134"/>
      </w:pPr>
      <w:rPr>
        <w:rFonts w:cs="Times New Roman" w:hint="eastAsia"/>
      </w:rPr>
    </w:lvl>
    <w:lvl w:ilvl="6" w:tentative="1">
      <w:start w:val="1"/>
      <w:numFmt w:val="decimal"/>
      <w:lvlText w:val="%1.%2.%3.%4.%5.%6.%7."/>
      <w:lvlJc w:val="left"/>
      <w:pPr>
        <w:tabs>
          <w:tab w:val="left" w:pos="1276"/>
        </w:tabs>
        <w:ind w:left="1276" w:hanging="1276"/>
      </w:pPr>
      <w:rPr>
        <w:rFonts w:cs="Times New Roman" w:hint="eastAsia"/>
      </w:rPr>
    </w:lvl>
    <w:lvl w:ilvl="7" w:tentative="1">
      <w:start w:val="1"/>
      <w:numFmt w:val="decimal"/>
      <w:lvlText w:val="%1.%2.%3.%4.%5.%6.%7.%8."/>
      <w:lvlJc w:val="left"/>
      <w:pPr>
        <w:tabs>
          <w:tab w:val="left" w:pos="1418"/>
        </w:tabs>
        <w:ind w:left="1418" w:hanging="1418"/>
      </w:pPr>
      <w:rPr>
        <w:rFonts w:cs="Times New Roman" w:hint="eastAsia"/>
      </w:rPr>
    </w:lvl>
    <w:lvl w:ilvl="8" w:tentative="1">
      <w:start w:val="1"/>
      <w:numFmt w:val="decimal"/>
      <w:lvlText w:val="%1.%2.%3.%4.%5.%6.%7.%8.%9."/>
      <w:lvlJc w:val="left"/>
      <w:pPr>
        <w:tabs>
          <w:tab w:val="left" w:pos="1559"/>
        </w:tabs>
        <w:ind w:left="1559" w:hanging="1559"/>
      </w:pPr>
      <w:rPr>
        <w:rFonts w:cs="Times New Roman" w:hint="eastAsia"/>
      </w:rPr>
    </w:lvl>
  </w:abstractNum>
  <w:abstractNum w:abstractNumId="11">
    <w:nsid w:val="0000000D"/>
    <w:multiLevelType w:val="multilevel"/>
    <w:tmpl w:val="0000000D"/>
    <w:lvl w:ilvl="0">
      <w:start w:val="1"/>
      <w:numFmt w:val="chineseCountingThousand"/>
      <w:suff w:val="nothing"/>
      <w:lvlText w:val="(%1)"/>
      <w:lvlJc w:val="left"/>
      <w:pPr>
        <w:ind w:left="420" w:hanging="420"/>
      </w:pPr>
      <w:rPr>
        <w:rFonts w:hint="eastAsia"/>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053208E"/>
    <w:multiLevelType w:val="singleLevel"/>
    <w:tmpl w:val="0053208E"/>
    <w:lvl w:ilvl="0">
      <w:start w:val="1"/>
      <w:numFmt w:val="chineseCounting"/>
      <w:suff w:val="nothing"/>
      <w:lvlText w:val="%1、"/>
      <w:lvlJc w:val="left"/>
      <w:rPr>
        <w:rFonts w:hint="eastAsia"/>
      </w:rPr>
    </w:lvl>
  </w:abstractNum>
  <w:abstractNum w:abstractNumId="13">
    <w:nsid w:val="082761A6"/>
    <w:multiLevelType w:val="multilevel"/>
    <w:tmpl w:val="BA2CA10E"/>
    <w:lvl w:ilvl="0">
      <w:start w:val="2"/>
      <w:numFmt w:val="decimal"/>
      <w:pStyle w:val="a0"/>
      <w:lvlText w:val="%1"/>
      <w:lvlJc w:val="left"/>
      <w:pPr>
        <w:ind w:left="360" w:hanging="360"/>
      </w:pPr>
      <w:rPr>
        <w:rFonts w:hint="default"/>
      </w:rPr>
    </w:lvl>
    <w:lvl w:ilvl="1">
      <w:start w:val="3"/>
      <w:numFmt w:val="decimal"/>
      <w:pStyle w:val="11"/>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pStyle w:val="a1"/>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4">
    <w:nsid w:val="1D42B8CA"/>
    <w:multiLevelType w:val="singleLevel"/>
    <w:tmpl w:val="1D42B8CA"/>
    <w:lvl w:ilvl="0">
      <w:start w:val="1"/>
      <w:numFmt w:val="decimal"/>
      <w:suff w:val="nothing"/>
      <w:lvlText w:val="%1、"/>
      <w:lvlJc w:val="left"/>
    </w:lvl>
  </w:abstractNum>
  <w:abstractNum w:abstractNumId="15">
    <w:nsid w:val="24214A12"/>
    <w:multiLevelType w:val="multilevel"/>
    <w:tmpl w:val="AAC02BC8"/>
    <w:lvl w:ilvl="0">
      <w:start w:val="2"/>
      <w:numFmt w:val="decimal"/>
      <w:pStyle w:val="a2"/>
      <w:lvlText w:val="%1"/>
      <w:lvlJc w:val="left"/>
      <w:pPr>
        <w:ind w:left="360" w:hanging="360"/>
      </w:pPr>
      <w:rPr>
        <w:rFonts w:hint="default"/>
      </w:rPr>
    </w:lvl>
    <w:lvl w:ilvl="1">
      <w:start w:val="6"/>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6">
    <w:nsid w:val="25B96CAC"/>
    <w:multiLevelType w:val="multilevel"/>
    <w:tmpl w:val="25B96CA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7">
    <w:nsid w:val="367F6A45"/>
    <w:multiLevelType w:val="multilevel"/>
    <w:tmpl w:val="367F6A45"/>
    <w:lvl w:ilvl="0" w:tentative="1">
      <w:start w:val="1"/>
      <w:numFmt w:val="decimal"/>
      <w:pStyle w:val="a3"/>
      <w:lvlText w:val="%1."/>
      <w:lvlJc w:val="left"/>
      <w:pPr>
        <w:ind w:left="360" w:hanging="360"/>
      </w:pPr>
      <w:rPr>
        <w:rFonts w:cs="Times New Roman" w:hint="default"/>
      </w:rPr>
    </w:lvl>
    <w:lvl w:ilvl="1" w:tentative="1">
      <w:start w:val="1"/>
      <w:numFmt w:val="decimal"/>
      <w:pStyle w:val="20"/>
      <w:lvlText w:val="%1.%2"/>
      <w:lvlJc w:val="left"/>
      <w:pPr>
        <w:tabs>
          <w:tab w:val="left" w:pos="432"/>
        </w:tabs>
        <w:ind w:left="432" w:hanging="432"/>
      </w:pPr>
      <w:rPr>
        <w:rFonts w:cs="Times New Roman" w:hint="default"/>
      </w:rPr>
    </w:lvl>
    <w:lvl w:ilvl="2" w:tentative="1">
      <w:start w:val="1"/>
      <w:numFmt w:val="lowerLetter"/>
      <w:pStyle w:val="30"/>
      <w:lvlText w:val="%3."/>
      <w:lvlJc w:val="left"/>
      <w:pPr>
        <w:ind w:left="792" w:hanging="360"/>
      </w:pPr>
      <w:rPr>
        <w:rFonts w:cs="Times New Roman" w:hint="default"/>
      </w:rPr>
    </w:lvl>
    <w:lvl w:ilvl="3" w:tentative="1">
      <w:start w:val="1"/>
      <w:numFmt w:val="lowerRoman"/>
      <w:pStyle w:val="40"/>
      <w:lvlText w:val="%4."/>
      <w:lvlJc w:val="left"/>
      <w:pPr>
        <w:ind w:left="1152" w:hanging="360"/>
      </w:pPr>
      <w:rPr>
        <w:rFonts w:cs="Times New Roman" w:hint="default"/>
      </w:rPr>
    </w:lvl>
    <w:lvl w:ilvl="4" w:tentative="1">
      <w:start w:val="1"/>
      <w:numFmt w:val="lowerLetter"/>
      <w:pStyle w:val="50"/>
      <w:lvlText w:val="(%5)"/>
      <w:lvlJc w:val="left"/>
      <w:pPr>
        <w:ind w:left="1512" w:hanging="360"/>
      </w:pPr>
      <w:rPr>
        <w:rFonts w:cs="Times New Roman" w:hint="default"/>
      </w:rPr>
    </w:lvl>
    <w:lvl w:ilvl="5" w:tentative="1">
      <w:start w:val="1"/>
      <w:numFmt w:val="lowerRoman"/>
      <w:lvlText w:val="(%6)"/>
      <w:lvlJc w:val="left"/>
      <w:pPr>
        <w:ind w:left="1872" w:hanging="360"/>
      </w:pPr>
      <w:rPr>
        <w:rFonts w:cs="Times New Roman" w:hint="default"/>
      </w:rPr>
    </w:lvl>
    <w:lvl w:ilvl="6" w:tentative="1">
      <w:start w:val="1"/>
      <w:numFmt w:val="decimal"/>
      <w:lvlText w:val="%7."/>
      <w:lvlJc w:val="left"/>
      <w:pPr>
        <w:ind w:left="2232" w:hanging="360"/>
      </w:pPr>
      <w:rPr>
        <w:rFonts w:cs="Times New Roman" w:hint="default"/>
      </w:rPr>
    </w:lvl>
    <w:lvl w:ilvl="7" w:tentative="1">
      <w:start w:val="1"/>
      <w:numFmt w:val="lowerLetter"/>
      <w:lvlText w:val="%8."/>
      <w:lvlJc w:val="left"/>
      <w:pPr>
        <w:ind w:left="2592" w:hanging="360"/>
      </w:pPr>
      <w:rPr>
        <w:rFonts w:cs="Times New Roman" w:hint="default"/>
      </w:rPr>
    </w:lvl>
    <w:lvl w:ilvl="8" w:tentative="1">
      <w:start w:val="1"/>
      <w:numFmt w:val="lowerRoman"/>
      <w:lvlText w:val="%9."/>
      <w:lvlJc w:val="left"/>
      <w:pPr>
        <w:ind w:left="2952" w:hanging="360"/>
      </w:pPr>
      <w:rPr>
        <w:rFonts w:cs="Times New Roman" w:hint="default"/>
      </w:rPr>
    </w:lvl>
  </w:abstractNum>
  <w:abstractNum w:abstractNumId="18">
    <w:nsid w:val="4A4E657E"/>
    <w:multiLevelType w:val="multilevel"/>
    <w:tmpl w:val="4A4E657E"/>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31AEED2"/>
    <w:multiLevelType w:val="singleLevel"/>
    <w:tmpl w:val="531AEED2"/>
    <w:lvl w:ilvl="0">
      <w:start w:val="1"/>
      <w:numFmt w:val="decimal"/>
      <w:suff w:val="nothing"/>
      <w:lvlText w:val="%1、"/>
      <w:lvlJc w:val="left"/>
    </w:lvl>
  </w:abstractNum>
  <w:abstractNum w:abstractNumId="20">
    <w:nsid w:val="68E3D69C"/>
    <w:multiLevelType w:val="singleLevel"/>
    <w:tmpl w:val="68E3D69C"/>
    <w:lvl w:ilvl="0">
      <w:start w:val="10"/>
      <w:numFmt w:val="chineseCounting"/>
      <w:suff w:val="space"/>
      <w:lvlText w:val="第%1章"/>
      <w:lvlJc w:val="left"/>
      <w:rPr>
        <w:rFonts w:hint="eastAsia"/>
      </w:rPr>
    </w:lvl>
  </w:abstractNum>
  <w:abstractNum w:abstractNumId="21">
    <w:nsid w:val="6CEFB747"/>
    <w:multiLevelType w:val="singleLevel"/>
    <w:tmpl w:val="6CEFB747"/>
    <w:lvl w:ilvl="0">
      <w:start w:val="5"/>
      <w:numFmt w:val="decimal"/>
      <w:suff w:val="nothing"/>
      <w:lvlText w:val="（%1）"/>
      <w:lvlJc w:val="left"/>
    </w:lvl>
  </w:abstractNum>
  <w:num w:numId="1">
    <w:abstractNumId w:val="13"/>
  </w:num>
  <w:num w:numId="2">
    <w:abstractNumId w:val="15"/>
  </w:num>
  <w:num w:numId="3">
    <w:abstractNumId w:val="21"/>
  </w:num>
  <w:num w:numId="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6"/>
  </w:num>
  <w:num w:numId="7">
    <w:abstractNumId w:val="9"/>
  </w:num>
  <w:num w:numId="8">
    <w:abstractNumId w:val="7"/>
  </w:num>
  <w:num w:numId="9">
    <w:abstractNumId w:val="8"/>
  </w:num>
  <w:num w:numId="10">
    <w:abstractNumId w:val="5"/>
  </w:num>
  <w:num w:numId="11">
    <w:abstractNumId w:val="10"/>
  </w:num>
  <w:num w:numId="12">
    <w:abstractNumId w:val="1"/>
  </w:num>
  <w:num w:numId="13">
    <w:abstractNumId w:val="16"/>
  </w:num>
  <w:num w:numId="14">
    <w:abstractNumId w:val="0"/>
  </w:num>
  <w:num w:numId="15">
    <w:abstractNumId w:val="20"/>
  </w:num>
  <w:num w:numId="16">
    <w:abstractNumId w:val="11"/>
  </w:num>
  <w:num w:numId="17">
    <w:abstractNumId w:val="2"/>
  </w:num>
  <w:num w:numId="18">
    <w:abstractNumId w:val="4"/>
  </w:num>
  <w:num w:numId="19">
    <w:abstractNumId w:val="3"/>
  </w:num>
  <w:num w:numId="20">
    <w:abstractNumId w:val="12"/>
  </w:num>
  <w:num w:numId="21">
    <w:abstractNumId w:val="19"/>
  </w:num>
  <w:num w:numId="22">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03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6CC6"/>
    <w:rsid w:val="0000032F"/>
    <w:rsid w:val="00004909"/>
    <w:rsid w:val="0000565E"/>
    <w:rsid w:val="0000654B"/>
    <w:rsid w:val="00006B96"/>
    <w:rsid w:val="00007742"/>
    <w:rsid w:val="00010F81"/>
    <w:rsid w:val="000114BE"/>
    <w:rsid w:val="00011B8F"/>
    <w:rsid w:val="000124F3"/>
    <w:rsid w:val="0001326E"/>
    <w:rsid w:val="0001466F"/>
    <w:rsid w:val="000152D9"/>
    <w:rsid w:val="00016005"/>
    <w:rsid w:val="000163D6"/>
    <w:rsid w:val="00020ECC"/>
    <w:rsid w:val="00021A3E"/>
    <w:rsid w:val="00022F83"/>
    <w:rsid w:val="0003153A"/>
    <w:rsid w:val="000333BE"/>
    <w:rsid w:val="00033658"/>
    <w:rsid w:val="00035656"/>
    <w:rsid w:val="0004323D"/>
    <w:rsid w:val="0004378B"/>
    <w:rsid w:val="00045AE9"/>
    <w:rsid w:val="00046666"/>
    <w:rsid w:val="00047124"/>
    <w:rsid w:val="0005454E"/>
    <w:rsid w:val="0005462D"/>
    <w:rsid w:val="00054D23"/>
    <w:rsid w:val="000555B6"/>
    <w:rsid w:val="00061921"/>
    <w:rsid w:val="00061EC0"/>
    <w:rsid w:val="000624F6"/>
    <w:rsid w:val="00064A46"/>
    <w:rsid w:val="00064B08"/>
    <w:rsid w:val="00071639"/>
    <w:rsid w:val="000737DC"/>
    <w:rsid w:val="00073C32"/>
    <w:rsid w:val="00074F99"/>
    <w:rsid w:val="00075386"/>
    <w:rsid w:val="00082A32"/>
    <w:rsid w:val="00082E45"/>
    <w:rsid w:val="000903EA"/>
    <w:rsid w:val="000907C3"/>
    <w:rsid w:val="00091992"/>
    <w:rsid w:val="000923E8"/>
    <w:rsid w:val="00092EA1"/>
    <w:rsid w:val="000946CA"/>
    <w:rsid w:val="00096897"/>
    <w:rsid w:val="000A0FAF"/>
    <w:rsid w:val="000A160F"/>
    <w:rsid w:val="000A1DAE"/>
    <w:rsid w:val="000A3480"/>
    <w:rsid w:val="000A49D5"/>
    <w:rsid w:val="000A653F"/>
    <w:rsid w:val="000B6408"/>
    <w:rsid w:val="000B7748"/>
    <w:rsid w:val="000B7944"/>
    <w:rsid w:val="000B795D"/>
    <w:rsid w:val="000C115B"/>
    <w:rsid w:val="000C18A0"/>
    <w:rsid w:val="000C2371"/>
    <w:rsid w:val="000C385F"/>
    <w:rsid w:val="000C3E06"/>
    <w:rsid w:val="000C5837"/>
    <w:rsid w:val="000C7225"/>
    <w:rsid w:val="000D17E4"/>
    <w:rsid w:val="000D3A8D"/>
    <w:rsid w:val="000D41C9"/>
    <w:rsid w:val="000D4A2B"/>
    <w:rsid w:val="000D4E8A"/>
    <w:rsid w:val="000D5833"/>
    <w:rsid w:val="000D5884"/>
    <w:rsid w:val="000D592F"/>
    <w:rsid w:val="000D5CC4"/>
    <w:rsid w:val="000D6A08"/>
    <w:rsid w:val="000D6E71"/>
    <w:rsid w:val="000E1392"/>
    <w:rsid w:val="000E331E"/>
    <w:rsid w:val="000E3542"/>
    <w:rsid w:val="000E43C4"/>
    <w:rsid w:val="000F073A"/>
    <w:rsid w:val="000F1A58"/>
    <w:rsid w:val="000F2E17"/>
    <w:rsid w:val="000F2EFF"/>
    <w:rsid w:val="000F3BC8"/>
    <w:rsid w:val="000F3DAC"/>
    <w:rsid w:val="000F5553"/>
    <w:rsid w:val="00100692"/>
    <w:rsid w:val="001040A9"/>
    <w:rsid w:val="00105C00"/>
    <w:rsid w:val="001068C2"/>
    <w:rsid w:val="00106EE6"/>
    <w:rsid w:val="00106F28"/>
    <w:rsid w:val="001074D3"/>
    <w:rsid w:val="00110C70"/>
    <w:rsid w:val="00114219"/>
    <w:rsid w:val="0011609B"/>
    <w:rsid w:val="0011734A"/>
    <w:rsid w:val="00117AA2"/>
    <w:rsid w:val="001211BB"/>
    <w:rsid w:val="00124662"/>
    <w:rsid w:val="0012473D"/>
    <w:rsid w:val="00125BB7"/>
    <w:rsid w:val="00125E54"/>
    <w:rsid w:val="0012747C"/>
    <w:rsid w:val="00136269"/>
    <w:rsid w:val="001364DA"/>
    <w:rsid w:val="001378D1"/>
    <w:rsid w:val="00137937"/>
    <w:rsid w:val="00140E75"/>
    <w:rsid w:val="001456B6"/>
    <w:rsid w:val="00145EA3"/>
    <w:rsid w:val="001467E5"/>
    <w:rsid w:val="00146D5D"/>
    <w:rsid w:val="00150EF7"/>
    <w:rsid w:val="00157755"/>
    <w:rsid w:val="001577DD"/>
    <w:rsid w:val="00157854"/>
    <w:rsid w:val="0016004B"/>
    <w:rsid w:val="00163029"/>
    <w:rsid w:val="00164A06"/>
    <w:rsid w:val="001675C7"/>
    <w:rsid w:val="00167AF7"/>
    <w:rsid w:val="00171C24"/>
    <w:rsid w:val="001767E2"/>
    <w:rsid w:val="001771E8"/>
    <w:rsid w:val="001773F3"/>
    <w:rsid w:val="00177F85"/>
    <w:rsid w:val="0018112B"/>
    <w:rsid w:val="00181531"/>
    <w:rsid w:val="00184C77"/>
    <w:rsid w:val="00185818"/>
    <w:rsid w:val="00187251"/>
    <w:rsid w:val="00194E75"/>
    <w:rsid w:val="00195530"/>
    <w:rsid w:val="0019665F"/>
    <w:rsid w:val="001A08A5"/>
    <w:rsid w:val="001A1364"/>
    <w:rsid w:val="001A2EBF"/>
    <w:rsid w:val="001A475B"/>
    <w:rsid w:val="001A6F59"/>
    <w:rsid w:val="001A73D2"/>
    <w:rsid w:val="001B0C3B"/>
    <w:rsid w:val="001B1310"/>
    <w:rsid w:val="001B2A5D"/>
    <w:rsid w:val="001B42D8"/>
    <w:rsid w:val="001B435B"/>
    <w:rsid w:val="001B5175"/>
    <w:rsid w:val="001B739E"/>
    <w:rsid w:val="001B7422"/>
    <w:rsid w:val="001C0870"/>
    <w:rsid w:val="001C403B"/>
    <w:rsid w:val="001C4AD0"/>
    <w:rsid w:val="001D05A0"/>
    <w:rsid w:val="001D08E9"/>
    <w:rsid w:val="001D1565"/>
    <w:rsid w:val="001D23D6"/>
    <w:rsid w:val="001D2D86"/>
    <w:rsid w:val="001D4E2B"/>
    <w:rsid w:val="001D583F"/>
    <w:rsid w:val="001D5F98"/>
    <w:rsid w:val="001D6C72"/>
    <w:rsid w:val="001D6F08"/>
    <w:rsid w:val="001E0273"/>
    <w:rsid w:val="001E1866"/>
    <w:rsid w:val="001E4CF5"/>
    <w:rsid w:val="001E673F"/>
    <w:rsid w:val="001E77B5"/>
    <w:rsid w:val="001E7EBC"/>
    <w:rsid w:val="001F25EB"/>
    <w:rsid w:val="001F3DE5"/>
    <w:rsid w:val="001F5043"/>
    <w:rsid w:val="00201462"/>
    <w:rsid w:val="00203F3B"/>
    <w:rsid w:val="002041A7"/>
    <w:rsid w:val="0020527D"/>
    <w:rsid w:val="00210266"/>
    <w:rsid w:val="00213E1A"/>
    <w:rsid w:val="00216DD2"/>
    <w:rsid w:val="00216FF2"/>
    <w:rsid w:val="00220E65"/>
    <w:rsid w:val="00221A15"/>
    <w:rsid w:val="00221F6D"/>
    <w:rsid w:val="00222971"/>
    <w:rsid w:val="0022337B"/>
    <w:rsid w:val="00223CA6"/>
    <w:rsid w:val="00223EEA"/>
    <w:rsid w:val="00226A79"/>
    <w:rsid w:val="00230988"/>
    <w:rsid w:val="002315AA"/>
    <w:rsid w:val="00234C46"/>
    <w:rsid w:val="00235088"/>
    <w:rsid w:val="002368D7"/>
    <w:rsid w:val="00236CBF"/>
    <w:rsid w:val="00236CDE"/>
    <w:rsid w:val="00240F4C"/>
    <w:rsid w:val="00243AEB"/>
    <w:rsid w:val="00243C83"/>
    <w:rsid w:val="00246784"/>
    <w:rsid w:val="002472C7"/>
    <w:rsid w:val="002501DC"/>
    <w:rsid w:val="002515BA"/>
    <w:rsid w:val="00254C0D"/>
    <w:rsid w:val="00254C55"/>
    <w:rsid w:val="00254DAD"/>
    <w:rsid w:val="002555AB"/>
    <w:rsid w:val="0025731D"/>
    <w:rsid w:val="00257D1E"/>
    <w:rsid w:val="0026523A"/>
    <w:rsid w:val="00267038"/>
    <w:rsid w:val="0027022F"/>
    <w:rsid w:val="0027049D"/>
    <w:rsid w:val="00273BC2"/>
    <w:rsid w:val="002763EE"/>
    <w:rsid w:val="00276B09"/>
    <w:rsid w:val="002807F5"/>
    <w:rsid w:val="00280DE9"/>
    <w:rsid w:val="00281107"/>
    <w:rsid w:val="002826C4"/>
    <w:rsid w:val="002826FD"/>
    <w:rsid w:val="00285ECB"/>
    <w:rsid w:val="002870DC"/>
    <w:rsid w:val="00295ECB"/>
    <w:rsid w:val="00295FFC"/>
    <w:rsid w:val="00297EDA"/>
    <w:rsid w:val="002A041F"/>
    <w:rsid w:val="002A0450"/>
    <w:rsid w:val="002A1D35"/>
    <w:rsid w:val="002A3404"/>
    <w:rsid w:val="002A63CC"/>
    <w:rsid w:val="002B0602"/>
    <w:rsid w:val="002B196A"/>
    <w:rsid w:val="002B4F15"/>
    <w:rsid w:val="002B5AC2"/>
    <w:rsid w:val="002B68CE"/>
    <w:rsid w:val="002B732C"/>
    <w:rsid w:val="002C0EBF"/>
    <w:rsid w:val="002C352C"/>
    <w:rsid w:val="002C3DA9"/>
    <w:rsid w:val="002D6AD3"/>
    <w:rsid w:val="002D7054"/>
    <w:rsid w:val="002E1458"/>
    <w:rsid w:val="002E6C65"/>
    <w:rsid w:val="002E7E69"/>
    <w:rsid w:val="002F1021"/>
    <w:rsid w:val="002F1DEF"/>
    <w:rsid w:val="002F2322"/>
    <w:rsid w:val="002F35E3"/>
    <w:rsid w:val="002F3C7A"/>
    <w:rsid w:val="002F4826"/>
    <w:rsid w:val="002F58D2"/>
    <w:rsid w:val="002F751C"/>
    <w:rsid w:val="0030170A"/>
    <w:rsid w:val="003017DC"/>
    <w:rsid w:val="003022E1"/>
    <w:rsid w:val="003041C7"/>
    <w:rsid w:val="00304397"/>
    <w:rsid w:val="00306A8C"/>
    <w:rsid w:val="00306EC8"/>
    <w:rsid w:val="00307878"/>
    <w:rsid w:val="003103F9"/>
    <w:rsid w:val="003104AF"/>
    <w:rsid w:val="0031061C"/>
    <w:rsid w:val="00310EB0"/>
    <w:rsid w:val="003115B1"/>
    <w:rsid w:val="00312026"/>
    <w:rsid w:val="003138FD"/>
    <w:rsid w:val="00313D45"/>
    <w:rsid w:val="00316765"/>
    <w:rsid w:val="00317915"/>
    <w:rsid w:val="00320CA5"/>
    <w:rsid w:val="00322153"/>
    <w:rsid w:val="003240B0"/>
    <w:rsid w:val="00326639"/>
    <w:rsid w:val="003333C0"/>
    <w:rsid w:val="0033463B"/>
    <w:rsid w:val="00334925"/>
    <w:rsid w:val="00334A02"/>
    <w:rsid w:val="0033504B"/>
    <w:rsid w:val="00335175"/>
    <w:rsid w:val="00335807"/>
    <w:rsid w:val="00336302"/>
    <w:rsid w:val="00337D1D"/>
    <w:rsid w:val="0034238F"/>
    <w:rsid w:val="003430FB"/>
    <w:rsid w:val="0035433A"/>
    <w:rsid w:val="003565E7"/>
    <w:rsid w:val="0036124B"/>
    <w:rsid w:val="00362971"/>
    <w:rsid w:val="00363C9A"/>
    <w:rsid w:val="003644CC"/>
    <w:rsid w:val="0036528A"/>
    <w:rsid w:val="00365D6A"/>
    <w:rsid w:val="00366DC1"/>
    <w:rsid w:val="003704AB"/>
    <w:rsid w:val="00371147"/>
    <w:rsid w:val="003719A2"/>
    <w:rsid w:val="003719EC"/>
    <w:rsid w:val="00372810"/>
    <w:rsid w:val="003733ED"/>
    <w:rsid w:val="003743B0"/>
    <w:rsid w:val="00376133"/>
    <w:rsid w:val="00376530"/>
    <w:rsid w:val="00380EEC"/>
    <w:rsid w:val="003812DD"/>
    <w:rsid w:val="00382874"/>
    <w:rsid w:val="00382B2D"/>
    <w:rsid w:val="003832D5"/>
    <w:rsid w:val="00383B1F"/>
    <w:rsid w:val="003867DA"/>
    <w:rsid w:val="0038757F"/>
    <w:rsid w:val="00387B5A"/>
    <w:rsid w:val="003901A2"/>
    <w:rsid w:val="00392741"/>
    <w:rsid w:val="00392887"/>
    <w:rsid w:val="00392B20"/>
    <w:rsid w:val="00395F6B"/>
    <w:rsid w:val="003A2BF3"/>
    <w:rsid w:val="003A5B1A"/>
    <w:rsid w:val="003A64C0"/>
    <w:rsid w:val="003A6843"/>
    <w:rsid w:val="003A6A14"/>
    <w:rsid w:val="003A729A"/>
    <w:rsid w:val="003B052D"/>
    <w:rsid w:val="003B05F0"/>
    <w:rsid w:val="003B3BF7"/>
    <w:rsid w:val="003B74FE"/>
    <w:rsid w:val="003B7755"/>
    <w:rsid w:val="003B7EED"/>
    <w:rsid w:val="003C2716"/>
    <w:rsid w:val="003C423A"/>
    <w:rsid w:val="003C4A7B"/>
    <w:rsid w:val="003C4B6E"/>
    <w:rsid w:val="003C509C"/>
    <w:rsid w:val="003C53C7"/>
    <w:rsid w:val="003C5400"/>
    <w:rsid w:val="003C702F"/>
    <w:rsid w:val="003D082E"/>
    <w:rsid w:val="003D2814"/>
    <w:rsid w:val="003D3392"/>
    <w:rsid w:val="003D3472"/>
    <w:rsid w:val="003D635A"/>
    <w:rsid w:val="003D7A2D"/>
    <w:rsid w:val="003D7E8A"/>
    <w:rsid w:val="003E291F"/>
    <w:rsid w:val="003E3EC6"/>
    <w:rsid w:val="003E6959"/>
    <w:rsid w:val="003F01E5"/>
    <w:rsid w:val="003F0AB5"/>
    <w:rsid w:val="003F0D91"/>
    <w:rsid w:val="003F2509"/>
    <w:rsid w:val="003F4ADC"/>
    <w:rsid w:val="003F50DE"/>
    <w:rsid w:val="003F55D1"/>
    <w:rsid w:val="003F6949"/>
    <w:rsid w:val="004040A1"/>
    <w:rsid w:val="00404E75"/>
    <w:rsid w:val="004114FE"/>
    <w:rsid w:val="0041154A"/>
    <w:rsid w:val="004118DE"/>
    <w:rsid w:val="00412C10"/>
    <w:rsid w:val="00414F56"/>
    <w:rsid w:val="00416414"/>
    <w:rsid w:val="00420E86"/>
    <w:rsid w:val="00421415"/>
    <w:rsid w:val="00421CD1"/>
    <w:rsid w:val="00422BDA"/>
    <w:rsid w:val="004255F2"/>
    <w:rsid w:val="00426D02"/>
    <w:rsid w:val="00427664"/>
    <w:rsid w:val="00427ABA"/>
    <w:rsid w:val="00431FCD"/>
    <w:rsid w:val="00433BD6"/>
    <w:rsid w:val="004345B9"/>
    <w:rsid w:val="00434F35"/>
    <w:rsid w:val="00436F3F"/>
    <w:rsid w:val="0043741B"/>
    <w:rsid w:val="0043757F"/>
    <w:rsid w:val="00441B89"/>
    <w:rsid w:val="00442471"/>
    <w:rsid w:val="00442CAF"/>
    <w:rsid w:val="00443C42"/>
    <w:rsid w:val="00443E3F"/>
    <w:rsid w:val="00443F97"/>
    <w:rsid w:val="004452C7"/>
    <w:rsid w:val="0044650E"/>
    <w:rsid w:val="004473B8"/>
    <w:rsid w:val="00451180"/>
    <w:rsid w:val="004514D0"/>
    <w:rsid w:val="00452955"/>
    <w:rsid w:val="004529BA"/>
    <w:rsid w:val="00453B18"/>
    <w:rsid w:val="00454ED7"/>
    <w:rsid w:val="00461451"/>
    <w:rsid w:val="00461997"/>
    <w:rsid w:val="00464AD9"/>
    <w:rsid w:val="00467963"/>
    <w:rsid w:val="00467F02"/>
    <w:rsid w:val="00471693"/>
    <w:rsid w:val="00471B7E"/>
    <w:rsid w:val="00473C1D"/>
    <w:rsid w:val="0047626F"/>
    <w:rsid w:val="004769ED"/>
    <w:rsid w:val="00476C9C"/>
    <w:rsid w:val="004818FF"/>
    <w:rsid w:val="004832F4"/>
    <w:rsid w:val="004839DB"/>
    <w:rsid w:val="00485AB2"/>
    <w:rsid w:val="00487BF0"/>
    <w:rsid w:val="00492AC3"/>
    <w:rsid w:val="00493B7E"/>
    <w:rsid w:val="00494FE4"/>
    <w:rsid w:val="00495DF7"/>
    <w:rsid w:val="004A0FEE"/>
    <w:rsid w:val="004A23A2"/>
    <w:rsid w:val="004A32EB"/>
    <w:rsid w:val="004A359D"/>
    <w:rsid w:val="004A408F"/>
    <w:rsid w:val="004A4791"/>
    <w:rsid w:val="004A5CE6"/>
    <w:rsid w:val="004A5F4F"/>
    <w:rsid w:val="004B071F"/>
    <w:rsid w:val="004B0951"/>
    <w:rsid w:val="004B0ADC"/>
    <w:rsid w:val="004B1172"/>
    <w:rsid w:val="004B35C1"/>
    <w:rsid w:val="004B5247"/>
    <w:rsid w:val="004B7543"/>
    <w:rsid w:val="004C05CF"/>
    <w:rsid w:val="004C0CE2"/>
    <w:rsid w:val="004C12AC"/>
    <w:rsid w:val="004C4F17"/>
    <w:rsid w:val="004C606F"/>
    <w:rsid w:val="004C655B"/>
    <w:rsid w:val="004C786C"/>
    <w:rsid w:val="004D1DF8"/>
    <w:rsid w:val="004D3CF7"/>
    <w:rsid w:val="004D49E9"/>
    <w:rsid w:val="004D4B29"/>
    <w:rsid w:val="004E0261"/>
    <w:rsid w:val="004E0759"/>
    <w:rsid w:val="004E0CE0"/>
    <w:rsid w:val="004E2CE4"/>
    <w:rsid w:val="004E2D2E"/>
    <w:rsid w:val="004E632E"/>
    <w:rsid w:val="004F013C"/>
    <w:rsid w:val="004F1775"/>
    <w:rsid w:val="004F3997"/>
    <w:rsid w:val="004F56D5"/>
    <w:rsid w:val="004F643C"/>
    <w:rsid w:val="005005B7"/>
    <w:rsid w:val="005027B3"/>
    <w:rsid w:val="00504BFC"/>
    <w:rsid w:val="00510598"/>
    <w:rsid w:val="0051060C"/>
    <w:rsid w:val="005112CA"/>
    <w:rsid w:val="00512A69"/>
    <w:rsid w:val="005130DB"/>
    <w:rsid w:val="00515C46"/>
    <w:rsid w:val="00520440"/>
    <w:rsid w:val="00524126"/>
    <w:rsid w:val="00524861"/>
    <w:rsid w:val="0053005A"/>
    <w:rsid w:val="005337E6"/>
    <w:rsid w:val="0053472C"/>
    <w:rsid w:val="00536C13"/>
    <w:rsid w:val="005415A9"/>
    <w:rsid w:val="00542E68"/>
    <w:rsid w:val="0054356F"/>
    <w:rsid w:val="00543699"/>
    <w:rsid w:val="0054769D"/>
    <w:rsid w:val="00547C66"/>
    <w:rsid w:val="0055154E"/>
    <w:rsid w:val="00554032"/>
    <w:rsid w:val="00554446"/>
    <w:rsid w:val="0055505B"/>
    <w:rsid w:val="00556BD1"/>
    <w:rsid w:val="0055739D"/>
    <w:rsid w:val="00563296"/>
    <w:rsid w:val="0056522D"/>
    <w:rsid w:val="005662B2"/>
    <w:rsid w:val="005668AF"/>
    <w:rsid w:val="0056755E"/>
    <w:rsid w:val="00571313"/>
    <w:rsid w:val="00571E28"/>
    <w:rsid w:val="005721A9"/>
    <w:rsid w:val="00575BE4"/>
    <w:rsid w:val="00577456"/>
    <w:rsid w:val="005779D9"/>
    <w:rsid w:val="00580B9E"/>
    <w:rsid w:val="00581F01"/>
    <w:rsid w:val="005873B5"/>
    <w:rsid w:val="00593572"/>
    <w:rsid w:val="00594DAB"/>
    <w:rsid w:val="00595D74"/>
    <w:rsid w:val="005A0215"/>
    <w:rsid w:val="005A2348"/>
    <w:rsid w:val="005A2902"/>
    <w:rsid w:val="005A5A74"/>
    <w:rsid w:val="005A7358"/>
    <w:rsid w:val="005B0F4E"/>
    <w:rsid w:val="005B1151"/>
    <w:rsid w:val="005B151B"/>
    <w:rsid w:val="005B2F5B"/>
    <w:rsid w:val="005B3012"/>
    <w:rsid w:val="005B334D"/>
    <w:rsid w:val="005B64F4"/>
    <w:rsid w:val="005B67AF"/>
    <w:rsid w:val="005B7B59"/>
    <w:rsid w:val="005C0026"/>
    <w:rsid w:val="005C09CA"/>
    <w:rsid w:val="005C30C4"/>
    <w:rsid w:val="005C3601"/>
    <w:rsid w:val="005C3FFE"/>
    <w:rsid w:val="005C4D16"/>
    <w:rsid w:val="005C5E75"/>
    <w:rsid w:val="005C73B0"/>
    <w:rsid w:val="005C790A"/>
    <w:rsid w:val="005D04BC"/>
    <w:rsid w:val="005D1011"/>
    <w:rsid w:val="005D7B43"/>
    <w:rsid w:val="005E1FAD"/>
    <w:rsid w:val="005E40BE"/>
    <w:rsid w:val="005E7265"/>
    <w:rsid w:val="005E7DAB"/>
    <w:rsid w:val="005F296F"/>
    <w:rsid w:val="005F3AFF"/>
    <w:rsid w:val="005F5B95"/>
    <w:rsid w:val="005F72CD"/>
    <w:rsid w:val="005F74C3"/>
    <w:rsid w:val="00600F45"/>
    <w:rsid w:val="00602A52"/>
    <w:rsid w:val="006048D4"/>
    <w:rsid w:val="00604E63"/>
    <w:rsid w:val="00604EEC"/>
    <w:rsid w:val="00605BFC"/>
    <w:rsid w:val="006074DE"/>
    <w:rsid w:val="00610129"/>
    <w:rsid w:val="00614ECA"/>
    <w:rsid w:val="00616399"/>
    <w:rsid w:val="006205D6"/>
    <w:rsid w:val="0062322C"/>
    <w:rsid w:val="006243F7"/>
    <w:rsid w:val="006249F1"/>
    <w:rsid w:val="006313F1"/>
    <w:rsid w:val="00632223"/>
    <w:rsid w:val="0063347F"/>
    <w:rsid w:val="00636FE6"/>
    <w:rsid w:val="00637367"/>
    <w:rsid w:val="006422D7"/>
    <w:rsid w:val="00643725"/>
    <w:rsid w:val="006467B5"/>
    <w:rsid w:val="0064716C"/>
    <w:rsid w:val="0065000C"/>
    <w:rsid w:val="00653941"/>
    <w:rsid w:val="00655C62"/>
    <w:rsid w:val="00656523"/>
    <w:rsid w:val="00656975"/>
    <w:rsid w:val="0067057F"/>
    <w:rsid w:val="00670C02"/>
    <w:rsid w:val="0067276F"/>
    <w:rsid w:val="00673492"/>
    <w:rsid w:val="00673789"/>
    <w:rsid w:val="00673CFA"/>
    <w:rsid w:val="00676447"/>
    <w:rsid w:val="0067713A"/>
    <w:rsid w:val="006808CA"/>
    <w:rsid w:val="0068449B"/>
    <w:rsid w:val="00685999"/>
    <w:rsid w:val="00685F78"/>
    <w:rsid w:val="00690BFB"/>
    <w:rsid w:val="0069162E"/>
    <w:rsid w:val="00696CA1"/>
    <w:rsid w:val="00696CB1"/>
    <w:rsid w:val="00696F05"/>
    <w:rsid w:val="00697E9A"/>
    <w:rsid w:val="006A0AB3"/>
    <w:rsid w:val="006A0E0C"/>
    <w:rsid w:val="006A0E1A"/>
    <w:rsid w:val="006A207F"/>
    <w:rsid w:val="006A4777"/>
    <w:rsid w:val="006A5652"/>
    <w:rsid w:val="006A57E9"/>
    <w:rsid w:val="006A79EA"/>
    <w:rsid w:val="006B074F"/>
    <w:rsid w:val="006B0BEF"/>
    <w:rsid w:val="006B1C80"/>
    <w:rsid w:val="006B1FCA"/>
    <w:rsid w:val="006B3FEB"/>
    <w:rsid w:val="006B42D4"/>
    <w:rsid w:val="006B4956"/>
    <w:rsid w:val="006C354B"/>
    <w:rsid w:val="006C3F99"/>
    <w:rsid w:val="006C4189"/>
    <w:rsid w:val="006C66DC"/>
    <w:rsid w:val="006C6C8B"/>
    <w:rsid w:val="006C774B"/>
    <w:rsid w:val="006D0A6B"/>
    <w:rsid w:val="006D1C49"/>
    <w:rsid w:val="006D1FE1"/>
    <w:rsid w:val="006D31CB"/>
    <w:rsid w:val="006D3AFD"/>
    <w:rsid w:val="006D3F21"/>
    <w:rsid w:val="006D582D"/>
    <w:rsid w:val="006D5B6A"/>
    <w:rsid w:val="006D6816"/>
    <w:rsid w:val="006E0482"/>
    <w:rsid w:val="006E0DA0"/>
    <w:rsid w:val="006E37B7"/>
    <w:rsid w:val="006E46FC"/>
    <w:rsid w:val="006E6A8F"/>
    <w:rsid w:val="006E7F51"/>
    <w:rsid w:val="006F0853"/>
    <w:rsid w:val="006F180A"/>
    <w:rsid w:val="006F1934"/>
    <w:rsid w:val="006F20B7"/>
    <w:rsid w:val="006F2387"/>
    <w:rsid w:val="006F66E1"/>
    <w:rsid w:val="006F749F"/>
    <w:rsid w:val="006F775A"/>
    <w:rsid w:val="00707698"/>
    <w:rsid w:val="00707A2B"/>
    <w:rsid w:val="00710DED"/>
    <w:rsid w:val="00711479"/>
    <w:rsid w:val="00711531"/>
    <w:rsid w:val="00713495"/>
    <w:rsid w:val="00716B96"/>
    <w:rsid w:val="007234F3"/>
    <w:rsid w:val="0072463D"/>
    <w:rsid w:val="00724DBF"/>
    <w:rsid w:val="00726F83"/>
    <w:rsid w:val="0072722E"/>
    <w:rsid w:val="007312BC"/>
    <w:rsid w:val="007327D6"/>
    <w:rsid w:val="00732ADE"/>
    <w:rsid w:val="00732DCF"/>
    <w:rsid w:val="007330BB"/>
    <w:rsid w:val="007337C5"/>
    <w:rsid w:val="007356FB"/>
    <w:rsid w:val="0073583A"/>
    <w:rsid w:val="00736356"/>
    <w:rsid w:val="00736638"/>
    <w:rsid w:val="007413E3"/>
    <w:rsid w:val="00741D34"/>
    <w:rsid w:val="0074373E"/>
    <w:rsid w:val="00743A71"/>
    <w:rsid w:val="00753177"/>
    <w:rsid w:val="0075733A"/>
    <w:rsid w:val="0075778D"/>
    <w:rsid w:val="00760F7F"/>
    <w:rsid w:val="00764983"/>
    <w:rsid w:val="00765B16"/>
    <w:rsid w:val="00766F96"/>
    <w:rsid w:val="00767488"/>
    <w:rsid w:val="0077079A"/>
    <w:rsid w:val="007722D1"/>
    <w:rsid w:val="007727D6"/>
    <w:rsid w:val="007768FC"/>
    <w:rsid w:val="00780705"/>
    <w:rsid w:val="00783040"/>
    <w:rsid w:val="0078309D"/>
    <w:rsid w:val="00783477"/>
    <w:rsid w:val="00784076"/>
    <w:rsid w:val="00786A0D"/>
    <w:rsid w:val="00786E24"/>
    <w:rsid w:val="00790960"/>
    <w:rsid w:val="0079126A"/>
    <w:rsid w:val="00791FF1"/>
    <w:rsid w:val="00796B4E"/>
    <w:rsid w:val="007A0DDC"/>
    <w:rsid w:val="007A1C6F"/>
    <w:rsid w:val="007A1DB4"/>
    <w:rsid w:val="007A227D"/>
    <w:rsid w:val="007A333A"/>
    <w:rsid w:val="007A3F0F"/>
    <w:rsid w:val="007A453D"/>
    <w:rsid w:val="007A50D9"/>
    <w:rsid w:val="007A68A6"/>
    <w:rsid w:val="007A7566"/>
    <w:rsid w:val="007A7B37"/>
    <w:rsid w:val="007B01C5"/>
    <w:rsid w:val="007B06E8"/>
    <w:rsid w:val="007B0E74"/>
    <w:rsid w:val="007B5362"/>
    <w:rsid w:val="007B5994"/>
    <w:rsid w:val="007C03C6"/>
    <w:rsid w:val="007C2342"/>
    <w:rsid w:val="007C24B6"/>
    <w:rsid w:val="007C4346"/>
    <w:rsid w:val="007C5625"/>
    <w:rsid w:val="007C6B30"/>
    <w:rsid w:val="007D081E"/>
    <w:rsid w:val="007D0912"/>
    <w:rsid w:val="007D194A"/>
    <w:rsid w:val="007D2CE6"/>
    <w:rsid w:val="007D5F1A"/>
    <w:rsid w:val="007D66CF"/>
    <w:rsid w:val="007E0C72"/>
    <w:rsid w:val="007E1C01"/>
    <w:rsid w:val="007E3104"/>
    <w:rsid w:val="007E31B7"/>
    <w:rsid w:val="007E3776"/>
    <w:rsid w:val="007E4441"/>
    <w:rsid w:val="007E716E"/>
    <w:rsid w:val="007E727F"/>
    <w:rsid w:val="007F230B"/>
    <w:rsid w:val="007F6692"/>
    <w:rsid w:val="00802661"/>
    <w:rsid w:val="00803E7D"/>
    <w:rsid w:val="00805067"/>
    <w:rsid w:val="008079A1"/>
    <w:rsid w:val="00811325"/>
    <w:rsid w:val="008128D7"/>
    <w:rsid w:val="008172BD"/>
    <w:rsid w:val="00817BA6"/>
    <w:rsid w:val="00820F46"/>
    <w:rsid w:val="00821C38"/>
    <w:rsid w:val="0082282F"/>
    <w:rsid w:val="008229C2"/>
    <w:rsid w:val="0082701A"/>
    <w:rsid w:val="00830601"/>
    <w:rsid w:val="0083372A"/>
    <w:rsid w:val="0083448D"/>
    <w:rsid w:val="008434F6"/>
    <w:rsid w:val="00843B2B"/>
    <w:rsid w:val="0084436A"/>
    <w:rsid w:val="008501E7"/>
    <w:rsid w:val="00853A3D"/>
    <w:rsid w:val="00856538"/>
    <w:rsid w:val="008626E0"/>
    <w:rsid w:val="008627A6"/>
    <w:rsid w:val="00864503"/>
    <w:rsid w:val="0086557D"/>
    <w:rsid w:val="0086722A"/>
    <w:rsid w:val="00870BD0"/>
    <w:rsid w:val="00874A31"/>
    <w:rsid w:val="00883C64"/>
    <w:rsid w:val="00883EE5"/>
    <w:rsid w:val="00884C14"/>
    <w:rsid w:val="00886278"/>
    <w:rsid w:val="00886757"/>
    <w:rsid w:val="00886E25"/>
    <w:rsid w:val="00887CE0"/>
    <w:rsid w:val="00891A1F"/>
    <w:rsid w:val="00894317"/>
    <w:rsid w:val="008955B0"/>
    <w:rsid w:val="008956B4"/>
    <w:rsid w:val="008A25E7"/>
    <w:rsid w:val="008A292E"/>
    <w:rsid w:val="008A3FE2"/>
    <w:rsid w:val="008A4353"/>
    <w:rsid w:val="008A43FC"/>
    <w:rsid w:val="008A4BA2"/>
    <w:rsid w:val="008A4FF8"/>
    <w:rsid w:val="008B0277"/>
    <w:rsid w:val="008B11A8"/>
    <w:rsid w:val="008B1CC7"/>
    <w:rsid w:val="008B3196"/>
    <w:rsid w:val="008B5EFC"/>
    <w:rsid w:val="008B6FD8"/>
    <w:rsid w:val="008B7536"/>
    <w:rsid w:val="008C350C"/>
    <w:rsid w:val="008C5104"/>
    <w:rsid w:val="008C7CFF"/>
    <w:rsid w:val="008D1400"/>
    <w:rsid w:val="008D1582"/>
    <w:rsid w:val="008D3186"/>
    <w:rsid w:val="008D4C43"/>
    <w:rsid w:val="008D59AB"/>
    <w:rsid w:val="008D6052"/>
    <w:rsid w:val="008D6281"/>
    <w:rsid w:val="008E0678"/>
    <w:rsid w:val="008E128B"/>
    <w:rsid w:val="008E3446"/>
    <w:rsid w:val="008E4B61"/>
    <w:rsid w:val="008E7F39"/>
    <w:rsid w:val="008F1455"/>
    <w:rsid w:val="008F199D"/>
    <w:rsid w:val="008F584B"/>
    <w:rsid w:val="008F79FB"/>
    <w:rsid w:val="009040EE"/>
    <w:rsid w:val="0090557F"/>
    <w:rsid w:val="0090694E"/>
    <w:rsid w:val="00906BC4"/>
    <w:rsid w:val="00910227"/>
    <w:rsid w:val="009125C6"/>
    <w:rsid w:val="009134A3"/>
    <w:rsid w:val="0091594E"/>
    <w:rsid w:val="00921B56"/>
    <w:rsid w:val="00923263"/>
    <w:rsid w:val="009232F0"/>
    <w:rsid w:val="009249B2"/>
    <w:rsid w:val="00925034"/>
    <w:rsid w:val="009259F3"/>
    <w:rsid w:val="009349BA"/>
    <w:rsid w:val="00937A85"/>
    <w:rsid w:val="00942B1E"/>
    <w:rsid w:val="00943A39"/>
    <w:rsid w:val="00944448"/>
    <w:rsid w:val="009452C1"/>
    <w:rsid w:val="00945D88"/>
    <w:rsid w:val="009477FB"/>
    <w:rsid w:val="009478F7"/>
    <w:rsid w:val="009500B5"/>
    <w:rsid w:val="00950C3B"/>
    <w:rsid w:val="00951286"/>
    <w:rsid w:val="0095203D"/>
    <w:rsid w:val="00953506"/>
    <w:rsid w:val="009541D0"/>
    <w:rsid w:val="0095674A"/>
    <w:rsid w:val="00957347"/>
    <w:rsid w:val="00960F70"/>
    <w:rsid w:val="0096111E"/>
    <w:rsid w:val="0096169E"/>
    <w:rsid w:val="009629F1"/>
    <w:rsid w:val="009643DE"/>
    <w:rsid w:val="00966D9C"/>
    <w:rsid w:val="00971268"/>
    <w:rsid w:val="009727B2"/>
    <w:rsid w:val="00974F8F"/>
    <w:rsid w:val="00975174"/>
    <w:rsid w:val="009763A2"/>
    <w:rsid w:val="00976877"/>
    <w:rsid w:val="00977E98"/>
    <w:rsid w:val="00980BF6"/>
    <w:rsid w:val="00980E76"/>
    <w:rsid w:val="00983A2A"/>
    <w:rsid w:val="009866DF"/>
    <w:rsid w:val="00987710"/>
    <w:rsid w:val="009907DD"/>
    <w:rsid w:val="009925D0"/>
    <w:rsid w:val="00992779"/>
    <w:rsid w:val="009960FF"/>
    <w:rsid w:val="00996A8E"/>
    <w:rsid w:val="009A023E"/>
    <w:rsid w:val="009A2EAA"/>
    <w:rsid w:val="009A5100"/>
    <w:rsid w:val="009B19BB"/>
    <w:rsid w:val="009B252D"/>
    <w:rsid w:val="009B3650"/>
    <w:rsid w:val="009B5490"/>
    <w:rsid w:val="009B56BD"/>
    <w:rsid w:val="009B69A8"/>
    <w:rsid w:val="009C2386"/>
    <w:rsid w:val="009C2C55"/>
    <w:rsid w:val="009C2E47"/>
    <w:rsid w:val="009C4BD0"/>
    <w:rsid w:val="009C57AB"/>
    <w:rsid w:val="009C5968"/>
    <w:rsid w:val="009C5D0E"/>
    <w:rsid w:val="009D0F5E"/>
    <w:rsid w:val="009D2539"/>
    <w:rsid w:val="009D2B24"/>
    <w:rsid w:val="009D375C"/>
    <w:rsid w:val="009D59B3"/>
    <w:rsid w:val="009D5A7E"/>
    <w:rsid w:val="009D6CC6"/>
    <w:rsid w:val="009E213C"/>
    <w:rsid w:val="009E5169"/>
    <w:rsid w:val="009E6324"/>
    <w:rsid w:val="009E7137"/>
    <w:rsid w:val="009E7C48"/>
    <w:rsid w:val="009F220E"/>
    <w:rsid w:val="009F3D91"/>
    <w:rsid w:val="009F4DB7"/>
    <w:rsid w:val="00A006C3"/>
    <w:rsid w:val="00A0302E"/>
    <w:rsid w:val="00A03CEE"/>
    <w:rsid w:val="00A12A82"/>
    <w:rsid w:val="00A12CA9"/>
    <w:rsid w:val="00A13F8F"/>
    <w:rsid w:val="00A14111"/>
    <w:rsid w:val="00A14168"/>
    <w:rsid w:val="00A157A7"/>
    <w:rsid w:val="00A1632E"/>
    <w:rsid w:val="00A17608"/>
    <w:rsid w:val="00A17715"/>
    <w:rsid w:val="00A206EF"/>
    <w:rsid w:val="00A21FC5"/>
    <w:rsid w:val="00A249FA"/>
    <w:rsid w:val="00A25C3B"/>
    <w:rsid w:val="00A26E9C"/>
    <w:rsid w:val="00A30434"/>
    <w:rsid w:val="00A31912"/>
    <w:rsid w:val="00A31D9F"/>
    <w:rsid w:val="00A32114"/>
    <w:rsid w:val="00A34B13"/>
    <w:rsid w:val="00A36B6E"/>
    <w:rsid w:val="00A377F3"/>
    <w:rsid w:val="00A40163"/>
    <w:rsid w:val="00A460BE"/>
    <w:rsid w:val="00A470A5"/>
    <w:rsid w:val="00A47C7C"/>
    <w:rsid w:val="00A50657"/>
    <w:rsid w:val="00A52B1F"/>
    <w:rsid w:val="00A52BF2"/>
    <w:rsid w:val="00A63EE8"/>
    <w:rsid w:val="00A648AD"/>
    <w:rsid w:val="00A673BA"/>
    <w:rsid w:val="00A673C3"/>
    <w:rsid w:val="00A7015A"/>
    <w:rsid w:val="00A70768"/>
    <w:rsid w:val="00A730FA"/>
    <w:rsid w:val="00A75E7B"/>
    <w:rsid w:val="00A76E8E"/>
    <w:rsid w:val="00A825C0"/>
    <w:rsid w:val="00A834EB"/>
    <w:rsid w:val="00A84345"/>
    <w:rsid w:val="00A85F05"/>
    <w:rsid w:val="00A861A7"/>
    <w:rsid w:val="00A86414"/>
    <w:rsid w:val="00A866C9"/>
    <w:rsid w:val="00A86EAC"/>
    <w:rsid w:val="00A87AFF"/>
    <w:rsid w:val="00A90490"/>
    <w:rsid w:val="00AA4A7C"/>
    <w:rsid w:val="00AA5713"/>
    <w:rsid w:val="00AA5ABA"/>
    <w:rsid w:val="00AB0FDB"/>
    <w:rsid w:val="00AB507C"/>
    <w:rsid w:val="00AB598D"/>
    <w:rsid w:val="00AB6661"/>
    <w:rsid w:val="00AB6980"/>
    <w:rsid w:val="00AC15D8"/>
    <w:rsid w:val="00AC3EF7"/>
    <w:rsid w:val="00AC45D6"/>
    <w:rsid w:val="00AD04C3"/>
    <w:rsid w:val="00AD09DC"/>
    <w:rsid w:val="00AD1FA6"/>
    <w:rsid w:val="00AD447C"/>
    <w:rsid w:val="00AD4C8A"/>
    <w:rsid w:val="00AD527A"/>
    <w:rsid w:val="00AD7CE9"/>
    <w:rsid w:val="00AE3727"/>
    <w:rsid w:val="00AE6D9D"/>
    <w:rsid w:val="00AE6F18"/>
    <w:rsid w:val="00AF06BB"/>
    <w:rsid w:val="00AF1621"/>
    <w:rsid w:val="00AF1948"/>
    <w:rsid w:val="00AF25CD"/>
    <w:rsid w:val="00AF508A"/>
    <w:rsid w:val="00AF5EFD"/>
    <w:rsid w:val="00AF62CA"/>
    <w:rsid w:val="00AF65C8"/>
    <w:rsid w:val="00AF69B4"/>
    <w:rsid w:val="00AF7BE2"/>
    <w:rsid w:val="00B002F4"/>
    <w:rsid w:val="00B038B5"/>
    <w:rsid w:val="00B072D8"/>
    <w:rsid w:val="00B07405"/>
    <w:rsid w:val="00B11019"/>
    <w:rsid w:val="00B12B3E"/>
    <w:rsid w:val="00B12E96"/>
    <w:rsid w:val="00B139B9"/>
    <w:rsid w:val="00B15331"/>
    <w:rsid w:val="00B2090E"/>
    <w:rsid w:val="00B21538"/>
    <w:rsid w:val="00B22343"/>
    <w:rsid w:val="00B23337"/>
    <w:rsid w:val="00B23AB0"/>
    <w:rsid w:val="00B23E44"/>
    <w:rsid w:val="00B243EC"/>
    <w:rsid w:val="00B25555"/>
    <w:rsid w:val="00B276DE"/>
    <w:rsid w:val="00B3192C"/>
    <w:rsid w:val="00B33517"/>
    <w:rsid w:val="00B354B3"/>
    <w:rsid w:val="00B35889"/>
    <w:rsid w:val="00B36263"/>
    <w:rsid w:val="00B37D06"/>
    <w:rsid w:val="00B40CDC"/>
    <w:rsid w:val="00B414A1"/>
    <w:rsid w:val="00B42060"/>
    <w:rsid w:val="00B433F2"/>
    <w:rsid w:val="00B474A7"/>
    <w:rsid w:val="00B47E03"/>
    <w:rsid w:val="00B5256E"/>
    <w:rsid w:val="00B5317D"/>
    <w:rsid w:val="00B53564"/>
    <w:rsid w:val="00B53F5A"/>
    <w:rsid w:val="00B57688"/>
    <w:rsid w:val="00B60EDA"/>
    <w:rsid w:val="00B63AD3"/>
    <w:rsid w:val="00B652E5"/>
    <w:rsid w:val="00B652F8"/>
    <w:rsid w:val="00B65424"/>
    <w:rsid w:val="00B660A4"/>
    <w:rsid w:val="00B6612C"/>
    <w:rsid w:val="00B6747A"/>
    <w:rsid w:val="00B7014A"/>
    <w:rsid w:val="00B70AEB"/>
    <w:rsid w:val="00B7352B"/>
    <w:rsid w:val="00B73863"/>
    <w:rsid w:val="00B74EB4"/>
    <w:rsid w:val="00B75762"/>
    <w:rsid w:val="00B76BE3"/>
    <w:rsid w:val="00B76CFC"/>
    <w:rsid w:val="00B77801"/>
    <w:rsid w:val="00B80B72"/>
    <w:rsid w:val="00B8207E"/>
    <w:rsid w:val="00B83875"/>
    <w:rsid w:val="00B849AB"/>
    <w:rsid w:val="00B87718"/>
    <w:rsid w:val="00B939EA"/>
    <w:rsid w:val="00B93B91"/>
    <w:rsid w:val="00B93D0C"/>
    <w:rsid w:val="00B955CC"/>
    <w:rsid w:val="00BA045E"/>
    <w:rsid w:val="00BA1C51"/>
    <w:rsid w:val="00BA2C05"/>
    <w:rsid w:val="00BA3FDC"/>
    <w:rsid w:val="00BA43BF"/>
    <w:rsid w:val="00BA6136"/>
    <w:rsid w:val="00BA6464"/>
    <w:rsid w:val="00BA68E6"/>
    <w:rsid w:val="00BA6A24"/>
    <w:rsid w:val="00BA7614"/>
    <w:rsid w:val="00BB1BA4"/>
    <w:rsid w:val="00BB37D2"/>
    <w:rsid w:val="00BB65CE"/>
    <w:rsid w:val="00BB661C"/>
    <w:rsid w:val="00BB7476"/>
    <w:rsid w:val="00BB78E9"/>
    <w:rsid w:val="00BC0524"/>
    <w:rsid w:val="00BC1B13"/>
    <w:rsid w:val="00BC22E1"/>
    <w:rsid w:val="00BC2F71"/>
    <w:rsid w:val="00BC6389"/>
    <w:rsid w:val="00BC6D8D"/>
    <w:rsid w:val="00BD147F"/>
    <w:rsid w:val="00BD3E82"/>
    <w:rsid w:val="00BD50C8"/>
    <w:rsid w:val="00BD5C7F"/>
    <w:rsid w:val="00BD7D57"/>
    <w:rsid w:val="00BE0464"/>
    <w:rsid w:val="00BE11C8"/>
    <w:rsid w:val="00BE2501"/>
    <w:rsid w:val="00BE2CA3"/>
    <w:rsid w:val="00BF053A"/>
    <w:rsid w:val="00BF2204"/>
    <w:rsid w:val="00BF5DF6"/>
    <w:rsid w:val="00BF6B35"/>
    <w:rsid w:val="00BF6EE2"/>
    <w:rsid w:val="00BF714E"/>
    <w:rsid w:val="00BF73C4"/>
    <w:rsid w:val="00C00981"/>
    <w:rsid w:val="00C00BFF"/>
    <w:rsid w:val="00C02414"/>
    <w:rsid w:val="00C024E2"/>
    <w:rsid w:val="00C0321B"/>
    <w:rsid w:val="00C043CE"/>
    <w:rsid w:val="00C052A2"/>
    <w:rsid w:val="00C06B2A"/>
    <w:rsid w:val="00C07235"/>
    <w:rsid w:val="00C072C0"/>
    <w:rsid w:val="00C07894"/>
    <w:rsid w:val="00C07EB4"/>
    <w:rsid w:val="00C10286"/>
    <w:rsid w:val="00C120A3"/>
    <w:rsid w:val="00C13E3D"/>
    <w:rsid w:val="00C13FE2"/>
    <w:rsid w:val="00C16A69"/>
    <w:rsid w:val="00C17146"/>
    <w:rsid w:val="00C20D91"/>
    <w:rsid w:val="00C2208A"/>
    <w:rsid w:val="00C2305C"/>
    <w:rsid w:val="00C26541"/>
    <w:rsid w:val="00C3004D"/>
    <w:rsid w:val="00C32122"/>
    <w:rsid w:val="00C32760"/>
    <w:rsid w:val="00C33CB9"/>
    <w:rsid w:val="00C33CFF"/>
    <w:rsid w:val="00C35297"/>
    <w:rsid w:val="00C3653C"/>
    <w:rsid w:val="00C418BB"/>
    <w:rsid w:val="00C42A19"/>
    <w:rsid w:val="00C4373E"/>
    <w:rsid w:val="00C45AA3"/>
    <w:rsid w:val="00C45B2F"/>
    <w:rsid w:val="00C50FF5"/>
    <w:rsid w:val="00C55991"/>
    <w:rsid w:val="00C55A16"/>
    <w:rsid w:val="00C62115"/>
    <w:rsid w:val="00C6283B"/>
    <w:rsid w:val="00C63153"/>
    <w:rsid w:val="00C64050"/>
    <w:rsid w:val="00C64E17"/>
    <w:rsid w:val="00C6599C"/>
    <w:rsid w:val="00C66901"/>
    <w:rsid w:val="00C67E81"/>
    <w:rsid w:val="00C705A3"/>
    <w:rsid w:val="00C74F6E"/>
    <w:rsid w:val="00C8447D"/>
    <w:rsid w:val="00C84AD7"/>
    <w:rsid w:val="00C87140"/>
    <w:rsid w:val="00C87525"/>
    <w:rsid w:val="00C9058C"/>
    <w:rsid w:val="00C91A29"/>
    <w:rsid w:val="00C94AE1"/>
    <w:rsid w:val="00C953A6"/>
    <w:rsid w:val="00C95610"/>
    <w:rsid w:val="00C962DD"/>
    <w:rsid w:val="00C97298"/>
    <w:rsid w:val="00C976DB"/>
    <w:rsid w:val="00CA0201"/>
    <w:rsid w:val="00CA0704"/>
    <w:rsid w:val="00CA0A06"/>
    <w:rsid w:val="00CA0C7C"/>
    <w:rsid w:val="00CA28A2"/>
    <w:rsid w:val="00CA30D3"/>
    <w:rsid w:val="00CA4442"/>
    <w:rsid w:val="00CA6BB3"/>
    <w:rsid w:val="00CA6C99"/>
    <w:rsid w:val="00CB0638"/>
    <w:rsid w:val="00CB0B4B"/>
    <w:rsid w:val="00CB1A66"/>
    <w:rsid w:val="00CB29D4"/>
    <w:rsid w:val="00CB3FA3"/>
    <w:rsid w:val="00CC3E22"/>
    <w:rsid w:val="00CC3FF4"/>
    <w:rsid w:val="00CC4DAB"/>
    <w:rsid w:val="00CD013A"/>
    <w:rsid w:val="00CD104E"/>
    <w:rsid w:val="00CD2718"/>
    <w:rsid w:val="00CE045A"/>
    <w:rsid w:val="00CE0D7B"/>
    <w:rsid w:val="00CE1BFB"/>
    <w:rsid w:val="00CE2223"/>
    <w:rsid w:val="00CE3198"/>
    <w:rsid w:val="00CE3B06"/>
    <w:rsid w:val="00CE467C"/>
    <w:rsid w:val="00CE57F5"/>
    <w:rsid w:val="00CF018F"/>
    <w:rsid w:val="00CF0B39"/>
    <w:rsid w:val="00CF0DA1"/>
    <w:rsid w:val="00CF43D0"/>
    <w:rsid w:val="00CF69B7"/>
    <w:rsid w:val="00CF759D"/>
    <w:rsid w:val="00CF785B"/>
    <w:rsid w:val="00D02E31"/>
    <w:rsid w:val="00D0553B"/>
    <w:rsid w:val="00D068FC"/>
    <w:rsid w:val="00D1150F"/>
    <w:rsid w:val="00D11528"/>
    <w:rsid w:val="00D11767"/>
    <w:rsid w:val="00D1215F"/>
    <w:rsid w:val="00D129ED"/>
    <w:rsid w:val="00D1651F"/>
    <w:rsid w:val="00D173A3"/>
    <w:rsid w:val="00D22BBB"/>
    <w:rsid w:val="00D23186"/>
    <w:rsid w:val="00D23BF8"/>
    <w:rsid w:val="00D24B91"/>
    <w:rsid w:val="00D306BC"/>
    <w:rsid w:val="00D319F2"/>
    <w:rsid w:val="00D32593"/>
    <w:rsid w:val="00D335CA"/>
    <w:rsid w:val="00D34547"/>
    <w:rsid w:val="00D34918"/>
    <w:rsid w:val="00D35E9B"/>
    <w:rsid w:val="00D36BD8"/>
    <w:rsid w:val="00D379F2"/>
    <w:rsid w:val="00D42058"/>
    <w:rsid w:val="00D43B32"/>
    <w:rsid w:val="00D44EFE"/>
    <w:rsid w:val="00D4676D"/>
    <w:rsid w:val="00D46AA4"/>
    <w:rsid w:val="00D52259"/>
    <w:rsid w:val="00D55B85"/>
    <w:rsid w:val="00D5654E"/>
    <w:rsid w:val="00D57D65"/>
    <w:rsid w:val="00D57ECE"/>
    <w:rsid w:val="00D669D8"/>
    <w:rsid w:val="00D67055"/>
    <w:rsid w:val="00D71315"/>
    <w:rsid w:val="00D71735"/>
    <w:rsid w:val="00D71D8A"/>
    <w:rsid w:val="00D72302"/>
    <w:rsid w:val="00D725D4"/>
    <w:rsid w:val="00D730FF"/>
    <w:rsid w:val="00D74329"/>
    <w:rsid w:val="00D7547F"/>
    <w:rsid w:val="00D754E4"/>
    <w:rsid w:val="00D75742"/>
    <w:rsid w:val="00D76452"/>
    <w:rsid w:val="00D76D57"/>
    <w:rsid w:val="00D7750E"/>
    <w:rsid w:val="00D77842"/>
    <w:rsid w:val="00D80A75"/>
    <w:rsid w:val="00D82D3F"/>
    <w:rsid w:val="00D841AC"/>
    <w:rsid w:val="00D85ABA"/>
    <w:rsid w:val="00D863AD"/>
    <w:rsid w:val="00D86663"/>
    <w:rsid w:val="00D86C68"/>
    <w:rsid w:val="00D87BC0"/>
    <w:rsid w:val="00D9160A"/>
    <w:rsid w:val="00D92579"/>
    <w:rsid w:val="00D93BA7"/>
    <w:rsid w:val="00D94A75"/>
    <w:rsid w:val="00D957D6"/>
    <w:rsid w:val="00D95838"/>
    <w:rsid w:val="00D97D76"/>
    <w:rsid w:val="00D97DE3"/>
    <w:rsid w:val="00DA14A9"/>
    <w:rsid w:val="00DA2D3D"/>
    <w:rsid w:val="00DA3500"/>
    <w:rsid w:val="00DA413D"/>
    <w:rsid w:val="00DA507E"/>
    <w:rsid w:val="00DA7410"/>
    <w:rsid w:val="00DB049F"/>
    <w:rsid w:val="00DB2392"/>
    <w:rsid w:val="00DC1966"/>
    <w:rsid w:val="00DC1CF7"/>
    <w:rsid w:val="00DC2936"/>
    <w:rsid w:val="00DC34D7"/>
    <w:rsid w:val="00DC6891"/>
    <w:rsid w:val="00DC7687"/>
    <w:rsid w:val="00DD04B1"/>
    <w:rsid w:val="00DD129D"/>
    <w:rsid w:val="00DD3573"/>
    <w:rsid w:val="00DD38EF"/>
    <w:rsid w:val="00DD4626"/>
    <w:rsid w:val="00DD4DCF"/>
    <w:rsid w:val="00DD5F2B"/>
    <w:rsid w:val="00DE04B2"/>
    <w:rsid w:val="00DE1C3C"/>
    <w:rsid w:val="00DE20D8"/>
    <w:rsid w:val="00DE2FB6"/>
    <w:rsid w:val="00DE3437"/>
    <w:rsid w:val="00DE40F8"/>
    <w:rsid w:val="00DE51E9"/>
    <w:rsid w:val="00DE5668"/>
    <w:rsid w:val="00DE6AFF"/>
    <w:rsid w:val="00DF0FF8"/>
    <w:rsid w:val="00DF56A0"/>
    <w:rsid w:val="00DF590C"/>
    <w:rsid w:val="00DF696D"/>
    <w:rsid w:val="00DF7F01"/>
    <w:rsid w:val="00E002AE"/>
    <w:rsid w:val="00E012AC"/>
    <w:rsid w:val="00E0254D"/>
    <w:rsid w:val="00E03AA2"/>
    <w:rsid w:val="00E0446E"/>
    <w:rsid w:val="00E048F5"/>
    <w:rsid w:val="00E10033"/>
    <w:rsid w:val="00E1022A"/>
    <w:rsid w:val="00E10836"/>
    <w:rsid w:val="00E1137F"/>
    <w:rsid w:val="00E119F2"/>
    <w:rsid w:val="00E126F5"/>
    <w:rsid w:val="00E12C12"/>
    <w:rsid w:val="00E1323D"/>
    <w:rsid w:val="00E13FCE"/>
    <w:rsid w:val="00E14559"/>
    <w:rsid w:val="00E15AEF"/>
    <w:rsid w:val="00E15E84"/>
    <w:rsid w:val="00E23CC2"/>
    <w:rsid w:val="00E2482A"/>
    <w:rsid w:val="00E26DED"/>
    <w:rsid w:val="00E34ACA"/>
    <w:rsid w:val="00E40A6F"/>
    <w:rsid w:val="00E41142"/>
    <w:rsid w:val="00E418F5"/>
    <w:rsid w:val="00E41F52"/>
    <w:rsid w:val="00E42E95"/>
    <w:rsid w:val="00E42F25"/>
    <w:rsid w:val="00E42FB2"/>
    <w:rsid w:val="00E43BDB"/>
    <w:rsid w:val="00E43C4F"/>
    <w:rsid w:val="00E44EF3"/>
    <w:rsid w:val="00E45FD5"/>
    <w:rsid w:val="00E463E2"/>
    <w:rsid w:val="00E4689E"/>
    <w:rsid w:val="00E514F3"/>
    <w:rsid w:val="00E53076"/>
    <w:rsid w:val="00E53D50"/>
    <w:rsid w:val="00E54E6D"/>
    <w:rsid w:val="00E61021"/>
    <w:rsid w:val="00E6435E"/>
    <w:rsid w:val="00E64CC6"/>
    <w:rsid w:val="00E65328"/>
    <w:rsid w:val="00E65D69"/>
    <w:rsid w:val="00E672AD"/>
    <w:rsid w:val="00E67997"/>
    <w:rsid w:val="00E712E2"/>
    <w:rsid w:val="00E728A7"/>
    <w:rsid w:val="00E73D4C"/>
    <w:rsid w:val="00E743BD"/>
    <w:rsid w:val="00E75701"/>
    <w:rsid w:val="00E76D60"/>
    <w:rsid w:val="00E80EF0"/>
    <w:rsid w:val="00E841D3"/>
    <w:rsid w:val="00E8694F"/>
    <w:rsid w:val="00E86E58"/>
    <w:rsid w:val="00E86E78"/>
    <w:rsid w:val="00E877F3"/>
    <w:rsid w:val="00E9104B"/>
    <w:rsid w:val="00E91417"/>
    <w:rsid w:val="00E9196C"/>
    <w:rsid w:val="00E946DA"/>
    <w:rsid w:val="00E95471"/>
    <w:rsid w:val="00E969BF"/>
    <w:rsid w:val="00E97554"/>
    <w:rsid w:val="00E97702"/>
    <w:rsid w:val="00E97DD3"/>
    <w:rsid w:val="00EA2E2E"/>
    <w:rsid w:val="00EA380B"/>
    <w:rsid w:val="00EB0753"/>
    <w:rsid w:val="00EB1449"/>
    <w:rsid w:val="00EB42F7"/>
    <w:rsid w:val="00EB7326"/>
    <w:rsid w:val="00EC0D73"/>
    <w:rsid w:val="00EC5382"/>
    <w:rsid w:val="00ED08B4"/>
    <w:rsid w:val="00ED2F75"/>
    <w:rsid w:val="00ED4055"/>
    <w:rsid w:val="00ED4F2B"/>
    <w:rsid w:val="00ED61DF"/>
    <w:rsid w:val="00ED6239"/>
    <w:rsid w:val="00EE4A3C"/>
    <w:rsid w:val="00EE6298"/>
    <w:rsid w:val="00EE6A54"/>
    <w:rsid w:val="00EE6A55"/>
    <w:rsid w:val="00EE6F68"/>
    <w:rsid w:val="00EE7D5E"/>
    <w:rsid w:val="00EE7EB5"/>
    <w:rsid w:val="00EF0B33"/>
    <w:rsid w:val="00EF216F"/>
    <w:rsid w:val="00EF283E"/>
    <w:rsid w:val="00EF314F"/>
    <w:rsid w:val="00EF3361"/>
    <w:rsid w:val="00EF417E"/>
    <w:rsid w:val="00EF5464"/>
    <w:rsid w:val="00EF6E6F"/>
    <w:rsid w:val="00F01E66"/>
    <w:rsid w:val="00F03050"/>
    <w:rsid w:val="00F0440E"/>
    <w:rsid w:val="00F04DD9"/>
    <w:rsid w:val="00F10D45"/>
    <w:rsid w:val="00F11182"/>
    <w:rsid w:val="00F11E53"/>
    <w:rsid w:val="00F12B8B"/>
    <w:rsid w:val="00F138A3"/>
    <w:rsid w:val="00F15035"/>
    <w:rsid w:val="00F15046"/>
    <w:rsid w:val="00F15252"/>
    <w:rsid w:val="00F15895"/>
    <w:rsid w:val="00F15BD5"/>
    <w:rsid w:val="00F16E01"/>
    <w:rsid w:val="00F20837"/>
    <w:rsid w:val="00F21F04"/>
    <w:rsid w:val="00F23184"/>
    <w:rsid w:val="00F24199"/>
    <w:rsid w:val="00F30EBD"/>
    <w:rsid w:val="00F3327E"/>
    <w:rsid w:val="00F33E19"/>
    <w:rsid w:val="00F37C7A"/>
    <w:rsid w:val="00F37CAC"/>
    <w:rsid w:val="00F4165F"/>
    <w:rsid w:val="00F43565"/>
    <w:rsid w:val="00F43823"/>
    <w:rsid w:val="00F43B69"/>
    <w:rsid w:val="00F44726"/>
    <w:rsid w:val="00F47148"/>
    <w:rsid w:val="00F5002C"/>
    <w:rsid w:val="00F50307"/>
    <w:rsid w:val="00F50B9C"/>
    <w:rsid w:val="00F60DB1"/>
    <w:rsid w:val="00F61776"/>
    <w:rsid w:val="00F62344"/>
    <w:rsid w:val="00F6257A"/>
    <w:rsid w:val="00F6261F"/>
    <w:rsid w:val="00F646DA"/>
    <w:rsid w:val="00F65BAE"/>
    <w:rsid w:val="00F65D1E"/>
    <w:rsid w:val="00F65D94"/>
    <w:rsid w:val="00F66A72"/>
    <w:rsid w:val="00F67599"/>
    <w:rsid w:val="00F70CCC"/>
    <w:rsid w:val="00F71C0D"/>
    <w:rsid w:val="00F73602"/>
    <w:rsid w:val="00F73D50"/>
    <w:rsid w:val="00F75E12"/>
    <w:rsid w:val="00F77214"/>
    <w:rsid w:val="00F77C8E"/>
    <w:rsid w:val="00F80A7E"/>
    <w:rsid w:val="00F813B6"/>
    <w:rsid w:val="00F831C4"/>
    <w:rsid w:val="00FA0383"/>
    <w:rsid w:val="00FA0691"/>
    <w:rsid w:val="00FA1547"/>
    <w:rsid w:val="00FA6800"/>
    <w:rsid w:val="00FA6E0A"/>
    <w:rsid w:val="00FB702D"/>
    <w:rsid w:val="00FC15E4"/>
    <w:rsid w:val="00FC36C5"/>
    <w:rsid w:val="00FC4266"/>
    <w:rsid w:val="00FD091F"/>
    <w:rsid w:val="00FE0ED3"/>
    <w:rsid w:val="00FE1ABB"/>
    <w:rsid w:val="00FE28F6"/>
    <w:rsid w:val="00FE2EC2"/>
    <w:rsid w:val="00FE39EF"/>
    <w:rsid w:val="00FE433D"/>
    <w:rsid w:val="00FE54B5"/>
    <w:rsid w:val="00FF13CA"/>
    <w:rsid w:val="00FF3290"/>
    <w:rsid w:val="00FF3E28"/>
    <w:rsid w:val="00FF47B8"/>
    <w:rsid w:val="00FF55A0"/>
    <w:rsid w:val="00FF6A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1" w:count="267">
    <w:lsdException w:name="Normal" w:semiHidden="0" w:uiPriority="0" w:unhideWhenUsed="0"/>
    <w:lsdException w:name="heading 1" w:semiHidden="0" w:uiPriority="0" w:unhideWhenUsed="0"/>
    <w:lsdException w:name="heading 2" w:uiPriority="0"/>
    <w:lsdException w:name="heading 3" w:uiPriority="1"/>
    <w:lsdException w:name="heading 4" w:uiPriority="9"/>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0"/>
    <w:lsdException w:name="header" w:uiPriority="0"/>
    <w:lsdException w:name="caption" w:uiPriority="0"/>
    <w:lsdException w:name="envelope address" w:qFormat="0"/>
    <w:lsdException w:name="envelope return" w:qFormat="0"/>
    <w:lsdException w:name="footnote reference" w:uiPriority="0" w:qFormat="0"/>
    <w:lsdException w:name="annotation reference" w:uiPriority="0"/>
    <w:lsdException w:name="page number" w:uiPriority="0"/>
    <w:lsdException w:name="endnote reference" w:qFormat="0"/>
    <w:lsdException w:name="macro" w:qFormat="0"/>
    <w:lsdException w:name="List Bullet" w:uiPriority="1"/>
    <w:lsdException w:name="List Number" w:uiPriority="1"/>
    <w:lsdException w:name="List 4" w:uiPriority="0"/>
    <w:lsdException w:name="List 5" w:uiPriority="0"/>
    <w:lsdException w:name="List Number 2" w:uiPriority="1"/>
    <w:lsdException w:name="List Number 3" w:uiPriority="18"/>
    <w:lsdException w:name="List Number 4" w:uiPriority="18"/>
    <w:lsdException w:name="List Number 5" w:uiPriority="18"/>
    <w:lsdException w:name="Title" w:semiHidden="0" w:uiPriority="10" w:unhideWhenUsed="0"/>
    <w:lsdException w:name="Signature" w:uiPriority="20"/>
    <w:lsdException w:name="Default Paragraph Font" w:uiPriority="1" w:qFormat="0"/>
    <w:lsdException w:name="Body Text" w:uiPriority="0"/>
    <w:lsdException w:name="Body Text Indent" w:uiPriority="0"/>
    <w:lsdException w:name="Message Header" w:qFormat="0"/>
    <w:lsdException w:name="Subtitle" w:semiHidden="0" w:uiPriority="19" w:unhideWhenUsed="0"/>
    <w:lsdException w:name="Date" w:uiPriority="0"/>
    <w:lsdException w:name="Body Text First Indent" w:uiPriority="0" w:qFormat="0"/>
    <w:lsdException w:name="Body Text First Indent 2" w:qFormat="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qFormat="0"/>
    <w:lsdException w:name="FollowedHyperlink" w:uiPriority="0"/>
    <w:lsdException w:name="Strong" w:semiHidden="0" w:uiPriority="0" w:unhideWhenUsed="0"/>
    <w:lsdException w:name="Emphasis" w:semiHidden="0" w:uiPriority="0" w:unhideWhenUsed="0"/>
    <w:lsdException w:name="Document Map" w:uiPriority="0"/>
    <w:lsdException w:name="Plain Text" w:uiPriority="0"/>
    <w:lsdException w:name="HTML Top of Form" w:uiPriority="0" w:qFormat="0"/>
    <w:lsdException w:name="HTML Bottom of Form" w:uiPriority="0" w:qFormat="0"/>
    <w:lsdException w:name="Normal (Web)" w:uiPriority="0"/>
    <w:lsdException w:name="HTML Acronym" w:qFormat="0"/>
    <w:lsdException w:name="HTML Preformatted" w:uiPriority="0"/>
    <w:lsdException w:name="HTML Sample" w:qFormat="0"/>
    <w:lsdException w:name="Normal Table" w:qFormat="0"/>
    <w:lsdException w:name="annotation subject" w:uiPriority="0"/>
    <w:lsdException w:name="No List" w:qFormat="0"/>
    <w:lsdException w:name="Outline List 1" w:qFormat="0"/>
    <w:lsdException w:name="Outline List 2" w:qFormat="0"/>
    <w:lsdException w:name="Outline List 3" w:qFormat="0"/>
    <w:lsdException w:name="Table Columns 1" w:qFormat="0"/>
    <w:lsdException w:name="Table Columns 2" w:qFormat="0"/>
    <w:lsdException w:name="Table Columns 3" w:qFormat="0"/>
    <w:lsdException w:name="Table Columns 4" w:qFormat="0"/>
    <w:lsdException w:name="Table Columns 5" w:qFormat="0"/>
    <w:lsdException w:name="Table 3D effects 1" w:qFormat="0"/>
    <w:lsdException w:name="Table 3D effects 2" w:qFormat="0"/>
    <w:lsdException w:name="Table 3D effects 3" w:qFormat="0"/>
    <w:lsdException w:name="Table Grid" w:uiPriority="0"/>
    <w:lsdException w:name="Placeholder Text" w:unhideWhenUsed="0" w:qFormat="0"/>
    <w:lsdException w:name="No Spacing" w:semiHidden="0" w:uiPriority="1" w:unhideWhenUsed="0"/>
    <w:lsdException w:name="Light Shading" w:semiHidden="0" w:uiPriority="60" w:unhideWhenUsed="0" w:qFormat="0"/>
    <w:lsdException w:name="Light List" w:semiHidden="0" w:uiPriority="61" w:unhideWhenUsed="0" w:qFormat="0"/>
    <w:lsdException w:name="Light Grid" w:semiHidden="0" w:uiPriority="62" w:unhideWhenUsed="0" w:qFormat="0"/>
    <w:lsdException w:name="Medium Shading 1" w:semiHidden="0" w:uiPriority="63" w:unhideWhenUsed="0" w:qFormat="0"/>
    <w:lsdException w:name="Medium Shading 2" w:semiHidden="0" w:uiPriority="64" w:unhideWhenUsed="0" w:qFormat="0"/>
    <w:lsdException w:name="Medium List 1" w:semiHidden="0" w:uiPriority="65" w:unhideWhenUsed="0" w:qFormat="0"/>
    <w:lsdException w:name="Medium List 2" w:semiHidden="0" w:uiPriority="66" w:unhideWhenUsed="0" w:qFormat="0"/>
    <w:lsdException w:name="Medium Grid 1" w:semiHidden="0" w:uiPriority="67" w:unhideWhenUsed="0" w:qFormat="0"/>
    <w:lsdException w:name="Medium Grid 2" w:semiHidden="0" w:uiPriority="68" w:unhideWhenUsed="0" w:qFormat="0"/>
    <w:lsdException w:name="Medium Grid 3" w:semiHidden="0" w:uiPriority="69" w:unhideWhenUsed="0" w:qFormat="0"/>
    <w:lsdException w:name="Dark List" w:semiHidden="0" w:uiPriority="70" w:unhideWhenUsed="0" w:qFormat="0"/>
    <w:lsdException w:name="Colorful Shading" w:semiHidden="0" w:uiPriority="71" w:unhideWhenUsed="0" w:qFormat="0"/>
    <w:lsdException w:name="Colorful List" w:semiHidden="0" w:uiPriority="72" w:unhideWhenUsed="0" w:qFormat="0"/>
    <w:lsdException w:name="Colorful Grid" w:semiHidden="0" w:uiPriority="73" w:unhideWhenUsed="0" w:qFormat="0"/>
    <w:lsdException w:name="Light Shading Accent 1" w:semiHidden="0" w:uiPriority="60" w:unhideWhenUsed="0" w:qFormat="0"/>
    <w:lsdException w:name="Light List Accent 1" w:semiHidden="0" w:uiPriority="61" w:unhideWhenUsed="0" w:qFormat="0"/>
    <w:lsdException w:name="Light Grid Accent 1" w:semiHidden="0" w:uiPriority="62" w:unhideWhenUsed="0" w:qFormat="0"/>
    <w:lsdException w:name="Medium Shading 1 Accent 1" w:semiHidden="0" w:uiPriority="63" w:unhideWhenUsed="0" w:qFormat="0"/>
    <w:lsdException w:name="Medium Shading 2 Accent 1" w:semiHidden="0" w:uiPriority="64" w:unhideWhenUsed="0" w:qFormat="0"/>
    <w:lsdException w:name="Medium List 1 Accent 1" w:semiHidden="0" w:uiPriority="65" w:unhideWhenUsed="0" w:qFormat="0"/>
    <w:lsdException w:name="Revision" w:unhideWhenUsed="0" w:qFormat="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qFormat="0"/>
    <w:lsdException w:name="Medium Grid 1 Accent 1" w:semiHidden="0" w:uiPriority="67" w:unhideWhenUsed="0" w:qFormat="0"/>
    <w:lsdException w:name="Medium Grid 2 Accent 1" w:semiHidden="0" w:uiPriority="68" w:unhideWhenUsed="0" w:qFormat="0"/>
    <w:lsdException w:name="Medium Grid 3 Accent 1" w:semiHidden="0" w:uiPriority="69" w:unhideWhenUsed="0" w:qFormat="0"/>
    <w:lsdException w:name="Dark List Accent 1" w:semiHidden="0" w:uiPriority="70" w:unhideWhenUsed="0" w:qFormat="0"/>
    <w:lsdException w:name="Colorful Shading Accent 1" w:semiHidden="0" w:uiPriority="71" w:unhideWhenUsed="0" w:qFormat="0"/>
    <w:lsdException w:name="Colorful List Accent 1" w:semiHidden="0" w:uiPriority="0" w:unhideWhenUsed="0" w:qFormat="0"/>
    <w:lsdException w:name="Colorful Grid Accent 1" w:semiHidden="0" w:uiPriority="73" w:unhideWhenUsed="0" w:qFormat="0"/>
    <w:lsdException w:name="Light Shading Accent 2" w:semiHidden="0" w:uiPriority="60" w:unhideWhenUsed="0" w:qFormat="0"/>
    <w:lsdException w:name="Light List Accent 2" w:semiHidden="0" w:uiPriority="61" w:unhideWhenUsed="0" w:qFormat="0"/>
    <w:lsdException w:name="Light Grid Accent 2" w:semiHidden="0" w:uiPriority="62" w:unhideWhenUsed="0" w:qFormat="0"/>
    <w:lsdException w:name="Medium Shading 1 Accent 2" w:semiHidden="0" w:uiPriority="63" w:unhideWhenUsed="0" w:qFormat="0"/>
    <w:lsdException w:name="Medium Shading 2 Accent 2" w:semiHidden="0" w:uiPriority="64" w:unhideWhenUsed="0" w:qFormat="0"/>
    <w:lsdException w:name="Medium List 1 Accent 2" w:semiHidden="0" w:uiPriority="65" w:unhideWhenUsed="0" w:qFormat="0"/>
    <w:lsdException w:name="Medium List 2 Accent 2" w:semiHidden="0" w:uiPriority="66" w:unhideWhenUsed="0" w:qFormat="0"/>
    <w:lsdException w:name="Medium Grid 1 Accent 2" w:semiHidden="0" w:uiPriority="67" w:unhideWhenUsed="0" w:qFormat="0"/>
    <w:lsdException w:name="Medium Grid 2 Accent 2" w:semiHidden="0" w:uiPriority="68" w:unhideWhenUsed="0" w:qFormat="0"/>
    <w:lsdException w:name="Medium Grid 3 Accent 2" w:semiHidden="0" w:uiPriority="69" w:unhideWhenUsed="0" w:qFormat="0"/>
    <w:lsdException w:name="Dark List Accent 2" w:semiHidden="0" w:uiPriority="70" w:unhideWhenUsed="0" w:qFormat="0"/>
    <w:lsdException w:name="Colorful Shading Accent 2" w:semiHidden="0" w:uiPriority="71" w:unhideWhenUsed="0" w:qFormat="0"/>
    <w:lsdException w:name="Colorful List Accent 2" w:semiHidden="0" w:uiPriority="72" w:unhideWhenUsed="0" w:qFormat="0"/>
    <w:lsdException w:name="Colorful Grid Accent 2" w:semiHidden="0" w:uiPriority="73" w:unhideWhenUsed="0" w:qFormat="0"/>
    <w:lsdException w:name="Light Shading Accent 3" w:semiHidden="0" w:uiPriority="60" w:unhideWhenUsed="0" w:qFormat="0"/>
    <w:lsdException w:name="Light List Accent 3" w:semiHidden="0" w:uiPriority="61" w:unhideWhenUsed="0" w:qFormat="0"/>
    <w:lsdException w:name="Light Grid Accent 3" w:semiHidden="0" w:uiPriority="62" w:unhideWhenUsed="0" w:qFormat="0"/>
    <w:lsdException w:name="Medium Shading 1 Accent 3" w:semiHidden="0" w:uiPriority="63" w:unhideWhenUsed="0" w:qFormat="0"/>
    <w:lsdException w:name="Medium Shading 2 Accent 3" w:semiHidden="0" w:uiPriority="64" w:unhideWhenUsed="0" w:qFormat="0"/>
    <w:lsdException w:name="Medium List 1 Accent 3" w:semiHidden="0" w:uiPriority="65" w:unhideWhenUsed="0" w:qFormat="0"/>
    <w:lsdException w:name="Medium List 2 Accent 3" w:semiHidden="0" w:uiPriority="66" w:unhideWhenUsed="0" w:qFormat="0"/>
    <w:lsdException w:name="Medium Grid 1 Accent 3" w:semiHidden="0" w:uiPriority="67" w:unhideWhenUsed="0" w:qFormat="0"/>
    <w:lsdException w:name="Medium Grid 2 Accent 3" w:semiHidden="0" w:uiPriority="68" w:unhideWhenUsed="0" w:qFormat="0"/>
    <w:lsdException w:name="Medium Grid 3 Accent 3" w:semiHidden="0" w:uiPriority="69" w:unhideWhenUsed="0" w:qFormat="0"/>
    <w:lsdException w:name="Dark List Accent 3" w:semiHidden="0" w:uiPriority="70" w:unhideWhenUsed="0" w:qFormat="0"/>
    <w:lsdException w:name="Colorful Shading Accent 3" w:semiHidden="0" w:uiPriority="71" w:unhideWhenUsed="0" w:qFormat="0"/>
    <w:lsdException w:name="Colorful List Accent 3" w:semiHidden="0" w:uiPriority="72" w:unhideWhenUsed="0" w:qFormat="0"/>
    <w:lsdException w:name="Colorful Grid Accent 3" w:semiHidden="0" w:uiPriority="73" w:unhideWhenUsed="0" w:qFormat="0"/>
    <w:lsdException w:name="Light Shading Accent 4" w:semiHidden="0" w:uiPriority="60" w:unhideWhenUsed="0" w:qFormat="0"/>
    <w:lsdException w:name="Light List Accent 4" w:semiHidden="0" w:uiPriority="61" w:unhideWhenUsed="0" w:qFormat="0"/>
    <w:lsdException w:name="Light Grid Accent 4" w:semiHidden="0" w:uiPriority="62" w:unhideWhenUsed="0" w:qFormat="0"/>
    <w:lsdException w:name="Medium Shading 1 Accent 4" w:semiHidden="0" w:uiPriority="63" w:unhideWhenUsed="0" w:qFormat="0"/>
    <w:lsdException w:name="Medium Shading 2 Accent 4" w:semiHidden="0" w:uiPriority="64" w:unhideWhenUsed="0" w:qFormat="0"/>
    <w:lsdException w:name="Medium List 1 Accent 4" w:semiHidden="0" w:uiPriority="65" w:unhideWhenUsed="0" w:qFormat="0"/>
    <w:lsdException w:name="Medium List 2 Accent 4" w:semiHidden="0" w:uiPriority="66" w:unhideWhenUsed="0" w:qFormat="0"/>
    <w:lsdException w:name="Medium Grid 1 Accent 4" w:semiHidden="0" w:uiPriority="67" w:unhideWhenUsed="0" w:qFormat="0"/>
    <w:lsdException w:name="Medium Grid 2 Accent 4" w:semiHidden="0" w:uiPriority="68" w:unhideWhenUsed="0" w:qFormat="0"/>
    <w:lsdException w:name="Medium Grid 3 Accent 4" w:semiHidden="0" w:uiPriority="69" w:unhideWhenUsed="0" w:qFormat="0"/>
    <w:lsdException w:name="Dark List Accent 4" w:semiHidden="0" w:uiPriority="70" w:unhideWhenUsed="0" w:qFormat="0"/>
    <w:lsdException w:name="Colorful Shading Accent 4" w:semiHidden="0" w:uiPriority="71" w:unhideWhenUsed="0" w:qFormat="0"/>
    <w:lsdException w:name="Colorful List Accent 4" w:semiHidden="0" w:uiPriority="72" w:unhideWhenUsed="0" w:qFormat="0"/>
    <w:lsdException w:name="Colorful Grid Accent 4" w:semiHidden="0" w:uiPriority="73" w:unhideWhenUsed="0" w:qFormat="0"/>
    <w:lsdException w:name="Light Shading Accent 5" w:semiHidden="0" w:uiPriority="60" w:unhideWhenUsed="0" w:qFormat="0"/>
    <w:lsdException w:name="Light List Accent 5" w:semiHidden="0" w:uiPriority="61" w:unhideWhenUsed="0" w:qFormat="0"/>
    <w:lsdException w:name="Light Grid Accent 5" w:semiHidden="0" w:uiPriority="62" w:unhideWhenUsed="0" w:qFormat="0"/>
    <w:lsdException w:name="Medium Shading 1 Accent 5" w:semiHidden="0" w:uiPriority="63" w:unhideWhenUsed="0" w:qFormat="0"/>
    <w:lsdException w:name="Medium Shading 2 Accent 5" w:semiHidden="0" w:uiPriority="64" w:unhideWhenUsed="0" w:qFormat="0"/>
    <w:lsdException w:name="Medium List 1 Accent 5" w:semiHidden="0" w:uiPriority="65" w:unhideWhenUsed="0" w:qFormat="0"/>
    <w:lsdException w:name="Medium List 2 Accent 5" w:semiHidden="0" w:uiPriority="66" w:unhideWhenUsed="0" w:qFormat="0"/>
    <w:lsdException w:name="Medium Grid 1 Accent 5" w:semiHidden="0" w:uiPriority="67" w:unhideWhenUsed="0" w:qFormat="0"/>
    <w:lsdException w:name="Medium Grid 2 Accent 5" w:semiHidden="0" w:uiPriority="68" w:unhideWhenUsed="0" w:qFormat="0"/>
    <w:lsdException w:name="Medium Grid 3 Accent 5" w:semiHidden="0" w:uiPriority="69" w:unhideWhenUsed="0" w:qFormat="0"/>
    <w:lsdException w:name="Dark List Accent 5" w:semiHidden="0" w:uiPriority="70" w:unhideWhenUsed="0" w:qFormat="0"/>
    <w:lsdException w:name="Colorful Shading Accent 5" w:semiHidden="0" w:uiPriority="71" w:unhideWhenUsed="0" w:qFormat="0"/>
    <w:lsdException w:name="Colorful List Accent 5" w:semiHidden="0" w:uiPriority="72" w:unhideWhenUsed="0" w:qFormat="0"/>
    <w:lsdException w:name="Colorful Grid Accent 5" w:semiHidden="0" w:uiPriority="73" w:unhideWhenUsed="0" w:qFormat="0"/>
    <w:lsdException w:name="Light Shading Accent 6" w:semiHidden="0" w:uiPriority="60" w:unhideWhenUsed="0" w:qFormat="0"/>
    <w:lsdException w:name="Light List Accent 6" w:semiHidden="0" w:uiPriority="61" w:unhideWhenUsed="0" w:qFormat="0"/>
    <w:lsdException w:name="Light Grid Accent 6" w:semiHidden="0" w:uiPriority="62" w:unhideWhenUsed="0" w:qFormat="0"/>
    <w:lsdException w:name="Medium Shading 1 Accent 6" w:semiHidden="0" w:uiPriority="63" w:unhideWhenUsed="0" w:qFormat="0"/>
    <w:lsdException w:name="Medium Shading 2 Accent 6" w:semiHidden="0" w:uiPriority="64" w:unhideWhenUsed="0" w:qFormat="0"/>
    <w:lsdException w:name="Medium List 1 Accent 6" w:semiHidden="0" w:uiPriority="65" w:unhideWhenUsed="0" w:qFormat="0"/>
    <w:lsdException w:name="Medium List 2 Accent 6" w:semiHidden="0" w:uiPriority="66" w:unhideWhenUsed="0" w:qFormat="0"/>
    <w:lsdException w:name="Medium Grid 1 Accent 6" w:semiHidden="0" w:uiPriority="67" w:unhideWhenUsed="0" w:qFormat="0"/>
    <w:lsdException w:name="Medium Grid 2 Accent 6" w:semiHidden="0" w:uiPriority="68" w:unhideWhenUsed="0" w:qFormat="0"/>
    <w:lsdException w:name="Medium Grid 3 Accent 6" w:semiHidden="0" w:uiPriority="69" w:unhideWhenUsed="0" w:qFormat="0"/>
    <w:lsdException w:name="Dark List Accent 6" w:semiHidden="0" w:uiPriority="70" w:unhideWhenUsed="0" w:qFormat="0"/>
    <w:lsdException w:name="Colorful Shading Accent 6" w:semiHidden="0" w:uiPriority="71" w:unhideWhenUsed="0" w:qFormat="0"/>
    <w:lsdException w:name="Colorful List Accent 6" w:semiHidden="0" w:uiPriority="72" w:unhideWhenUsed="0" w:qFormat="0"/>
    <w:lsdException w:name="Colorful Grid Accent 6" w:semiHidden="0" w:uiPriority="73" w:unhideWhenUsed="0" w:qFormat="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qFormat="0"/>
    <w:lsdException w:name="TOC Heading" w:uiPriority="0"/>
  </w:latentStyles>
  <w:style w:type="paragraph" w:default="1" w:styleId="a4">
    <w:name w:val="Normal"/>
    <w:qFormat/>
    <w:rsid w:val="009D6CC6"/>
    <w:pPr>
      <w:widowControl w:val="0"/>
      <w:jc w:val="both"/>
    </w:pPr>
    <w:rPr>
      <w:rFonts w:ascii="Times New Roman" w:eastAsia="宋体" w:hAnsi="Times New Roman" w:cs="Times New Roman"/>
      <w:szCs w:val="24"/>
    </w:rPr>
  </w:style>
  <w:style w:type="paragraph" w:styleId="10">
    <w:name w:val="heading 1"/>
    <w:aliases w:val="H1,L1 Heading 1,h1,1st level,h11,1st level1,heading 11,h12,1st level2,heading 12,h111,1st level11,heading 111,h13,1st level3,heading 13,h112,1st level12,heading 112,h121,1st level21,heading 121,h1111,1st level111,heading 1111,h14,1st level4,1,章标题"/>
    <w:basedOn w:val="a4"/>
    <w:next w:val="a4"/>
    <w:link w:val="1Char"/>
    <w:qFormat/>
    <w:rsid w:val="00D52259"/>
    <w:pPr>
      <w:keepNext/>
      <w:keepLines/>
      <w:spacing w:before="340" w:after="330" w:line="578" w:lineRule="auto"/>
      <w:outlineLvl w:val="0"/>
    </w:pPr>
    <w:rPr>
      <w:b/>
      <w:bCs/>
      <w:kern w:val="44"/>
      <w:sz w:val="44"/>
      <w:szCs w:val="44"/>
    </w:rPr>
  </w:style>
  <w:style w:type="paragraph" w:styleId="21">
    <w:name w:val="heading 2"/>
    <w:aliases w:val="Heading 2 Hidden,Heading 2 CCBS,H2,Fab-2,PIM2,2nd level,h2,2,Header 2,l2,heading 2,Titre3,HD2,sect 1.2,Heading 2 Hidden1,Heading 2 CCBS1,Heading 2 Hidden2,Heading 2 CCBS2,H21,Heading 2 Hidden3,Heading 2 CCBS3,H22,Heading 2 Hidden4,Heading 2 CCBS4,_"/>
    <w:basedOn w:val="a4"/>
    <w:next w:val="a4"/>
    <w:link w:val="2Char"/>
    <w:qFormat/>
    <w:rsid w:val="009D6CC6"/>
    <w:pPr>
      <w:keepNext/>
      <w:keepLines/>
      <w:spacing w:before="260" w:after="260" w:line="416" w:lineRule="auto"/>
      <w:outlineLvl w:val="1"/>
    </w:pPr>
    <w:rPr>
      <w:rFonts w:ascii="Arial" w:eastAsia="黑体" w:hAnsi="Arial"/>
      <w:b/>
      <w:bCs/>
      <w:sz w:val="32"/>
      <w:szCs w:val="32"/>
    </w:rPr>
  </w:style>
  <w:style w:type="paragraph" w:styleId="31">
    <w:name w:val="heading 3"/>
    <w:basedOn w:val="a4"/>
    <w:next w:val="a4"/>
    <w:link w:val="3Char"/>
    <w:uiPriority w:val="1"/>
    <w:qFormat/>
    <w:rsid w:val="00D52259"/>
    <w:pPr>
      <w:keepNext/>
      <w:keepLines/>
      <w:spacing w:before="260" w:after="260" w:line="416" w:lineRule="auto"/>
      <w:outlineLvl w:val="2"/>
    </w:pPr>
    <w:rPr>
      <w:b/>
      <w:bCs/>
      <w:sz w:val="32"/>
      <w:szCs w:val="32"/>
    </w:rPr>
  </w:style>
  <w:style w:type="paragraph" w:styleId="41">
    <w:name w:val="heading 4"/>
    <w:basedOn w:val="a4"/>
    <w:next w:val="a4"/>
    <w:link w:val="4Char"/>
    <w:uiPriority w:val="9"/>
    <w:unhideWhenUsed/>
    <w:qFormat/>
    <w:rsid w:val="00716B96"/>
    <w:pPr>
      <w:keepNext/>
      <w:keepLines/>
      <w:spacing w:before="280" w:after="290" w:line="376" w:lineRule="auto"/>
      <w:outlineLvl w:val="3"/>
    </w:pPr>
    <w:rPr>
      <w:rFonts w:ascii="Cambria" w:hAnsi="Cambria"/>
      <w:b/>
      <w:bCs/>
      <w:sz w:val="28"/>
      <w:szCs w:val="28"/>
    </w:rPr>
  </w:style>
  <w:style w:type="paragraph" w:styleId="51">
    <w:name w:val="heading 5"/>
    <w:basedOn w:val="a4"/>
    <w:next w:val="a4"/>
    <w:link w:val="5Char"/>
    <w:unhideWhenUsed/>
    <w:qFormat/>
    <w:rsid w:val="009C2386"/>
    <w:pPr>
      <w:keepNext/>
      <w:keepLines/>
      <w:widowControl/>
      <w:spacing w:before="200"/>
      <w:jc w:val="left"/>
      <w:outlineLvl w:val="4"/>
    </w:pPr>
    <w:rPr>
      <w:rFonts w:ascii="Calibri" w:hAnsi="Calibri" w:cs="Arial"/>
      <w:color w:val="7E97AD"/>
      <w:kern w:val="20"/>
      <w:szCs w:val="20"/>
      <w:lang w:val="zh-CN"/>
    </w:rPr>
  </w:style>
  <w:style w:type="paragraph" w:styleId="6">
    <w:name w:val="heading 6"/>
    <w:basedOn w:val="a4"/>
    <w:next w:val="a4"/>
    <w:link w:val="6Char"/>
    <w:unhideWhenUsed/>
    <w:qFormat/>
    <w:rsid w:val="009C2386"/>
    <w:pPr>
      <w:keepNext/>
      <w:keepLines/>
      <w:widowControl/>
      <w:spacing w:before="200"/>
      <w:jc w:val="left"/>
      <w:outlineLvl w:val="5"/>
    </w:pPr>
    <w:rPr>
      <w:rFonts w:ascii="Calibri" w:hAnsi="Calibri" w:cs="Arial"/>
      <w:i/>
      <w:iCs/>
      <w:color w:val="7E97AD"/>
      <w:kern w:val="20"/>
      <w:szCs w:val="20"/>
      <w:lang w:val="zh-CN"/>
    </w:rPr>
  </w:style>
  <w:style w:type="paragraph" w:styleId="7">
    <w:name w:val="heading 7"/>
    <w:basedOn w:val="a4"/>
    <w:next w:val="a4"/>
    <w:link w:val="7Char"/>
    <w:unhideWhenUsed/>
    <w:qFormat/>
    <w:rsid w:val="009C2386"/>
    <w:pPr>
      <w:keepNext/>
      <w:keepLines/>
      <w:widowControl/>
      <w:spacing w:before="200"/>
      <w:jc w:val="left"/>
      <w:outlineLvl w:val="6"/>
    </w:pPr>
    <w:rPr>
      <w:rFonts w:ascii="Calibri" w:hAnsi="Calibri" w:cs="Arial"/>
      <w:i/>
      <w:iCs/>
      <w:color w:val="404040"/>
      <w:kern w:val="20"/>
      <w:szCs w:val="20"/>
      <w:lang w:val="zh-CN"/>
    </w:rPr>
  </w:style>
  <w:style w:type="paragraph" w:styleId="8">
    <w:name w:val="heading 8"/>
    <w:basedOn w:val="a4"/>
    <w:next w:val="a4"/>
    <w:link w:val="8Char"/>
    <w:unhideWhenUsed/>
    <w:qFormat/>
    <w:rsid w:val="009C2386"/>
    <w:pPr>
      <w:keepNext/>
      <w:keepLines/>
      <w:widowControl/>
      <w:spacing w:before="200"/>
      <w:jc w:val="left"/>
      <w:outlineLvl w:val="7"/>
    </w:pPr>
    <w:rPr>
      <w:rFonts w:ascii="Calibri" w:hAnsi="Calibri" w:cs="Arial"/>
      <w:color w:val="404040"/>
      <w:kern w:val="20"/>
      <w:szCs w:val="20"/>
      <w:lang w:val="zh-CN"/>
    </w:rPr>
  </w:style>
  <w:style w:type="paragraph" w:styleId="9">
    <w:name w:val="heading 9"/>
    <w:basedOn w:val="a4"/>
    <w:next w:val="a4"/>
    <w:link w:val="9Char"/>
    <w:unhideWhenUsed/>
    <w:qFormat/>
    <w:rsid w:val="009C2386"/>
    <w:pPr>
      <w:keepNext/>
      <w:keepLines/>
      <w:widowControl/>
      <w:spacing w:before="200"/>
      <w:jc w:val="left"/>
      <w:outlineLvl w:val="8"/>
    </w:pPr>
    <w:rPr>
      <w:rFonts w:ascii="Calibri" w:hAnsi="Calibri" w:cs="Arial"/>
      <w:i/>
      <w:iCs/>
      <w:color w:val="404040"/>
      <w:kern w:val="20"/>
      <w:szCs w:val="20"/>
      <w:lang w:val="zh-CN"/>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标题 1 Char"/>
    <w:aliases w:val="H1 Char,L1 Heading 1 Char,h1 Char,1st level Char,h11 Char,1st level1 Char,heading 11 Char,h12 Char,1st level2 Char,heading 12 Char,h111 Char,1st level11 Char,heading 111 Char,h13 Char,1st level3 Char,heading 13 Char,h112 Char,1st level12 Char"/>
    <w:basedOn w:val="a5"/>
    <w:link w:val="10"/>
    <w:qFormat/>
    <w:rsid w:val="00D52259"/>
    <w:rPr>
      <w:rFonts w:ascii="Times New Roman" w:eastAsia="宋体" w:hAnsi="Times New Roman" w:cs="Times New Roman"/>
      <w:b/>
      <w:bCs/>
      <w:kern w:val="44"/>
      <w:sz w:val="44"/>
      <w:szCs w:val="44"/>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5"/>
    <w:link w:val="21"/>
    <w:qFormat/>
    <w:rsid w:val="009D6CC6"/>
    <w:rPr>
      <w:rFonts w:ascii="Arial" w:eastAsia="黑体" w:hAnsi="Arial" w:cs="Times New Roman"/>
      <w:b/>
      <w:bCs/>
      <w:sz w:val="32"/>
      <w:szCs w:val="32"/>
    </w:rPr>
  </w:style>
  <w:style w:type="character" w:customStyle="1" w:styleId="3Char">
    <w:name w:val="标题 3 Char"/>
    <w:basedOn w:val="a5"/>
    <w:link w:val="31"/>
    <w:uiPriority w:val="1"/>
    <w:qFormat/>
    <w:rsid w:val="00D52259"/>
    <w:rPr>
      <w:rFonts w:ascii="Times New Roman" w:eastAsia="宋体" w:hAnsi="Times New Roman" w:cs="Times New Roman"/>
      <w:b/>
      <w:bCs/>
      <w:sz w:val="32"/>
      <w:szCs w:val="32"/>
    </w:rPr>
  </w:style>
  <w:style w:type="character" w:customStyle="1" w:styleId="4Char">
    <w:name w:val="标题 4 Char"/>
    <w:basedOn w:val="a5"/>
    <w:link w:val="41"/>
    <w:uiPriority w:val="9"/>
    <w:qFormat/>
    <w:rsid w:val="00716B96"/>
    <w:rPr>
      <w:rFonts w:ascii="Cambria" w:eastAsia="宋体" w:hAnsi="Cambria" w:cs="Times New Roman"/>
      <w:b/>
      <w:bCs/>
      <w:sz w:val="28"/>
      <w:szCs w:val="28"/>
    </w:rPr>
  </w:style>
  <w:style w:type="character" w:customStyle="1" w:styleId="5Char">
    <w:name w:val="标题 5 Char"/>
    <w:basedOn w:val="a5"/>
    <w:link w:val="51"/>
    <w:qFormat/>
    <w:rsid w:val="009C2386"/>
    <w:rPr>
      <w:rFonts w:ascii="Calibri" w:eastAsia="宋体" w:hAnsi="Calibri" w:cs="Arial"/>
      <w:color w:val="7E97AD"/>
      <w:kern w:val="20"/>
      <w:szCs w:val="20"/>
      <w:lang w:val="zh-CN"/>
    </w:rPr>
  </w:style>
  <w:style w:type="character" w:customStyle="1" w:styleId="6Char">
    <w:name w:val="标题 6 Char"/>
    <w:basedOn w:val="a5"/>
    <w:link w:val="6"/>
    <w:qFormat/>
    <w:rsid w:val="009C2386"/>
    <w:rPr>
      <w:rFonts w:ascii="Calibri" w:eastAsia="宋体" w:hAnsi="Calibri" w:cs="Arial"/>
      <w:i/>
      <w:iCs/>
      <w:color w:val="7E97AD"/>
      <w:kern w:val="20"/>
      <w:szCs w:val="20"/>
      <w:lang w:val="zh-CN"/>
    </w:rPr>
  </w:style>
  <w:style w:type="character" w:customStyle="1" w:styleId="7Char">
    <w:name w:val="标题 7 Char"/>
    <w:basedOn w:val="a5"/>
    <w:link w:val="7"/>
    <w:uiPriority w:val="18"/>
    <w:qFormat/>
    <w:rsid w:val="009C2386"/>
    <w:rPr>
      <w:rFonts w:ascii="Calibri" w:eastAsia="宋体" w:hAnsi="Calibri" w:cs="Arial"/>
      <w:i/>
      <w:iCs/>
      <w:color w:val="404040"/>
      <w:kern w:val="20"/>
      <w:szCs w:val="20"/>
      <w:lang w:val="zh-CN"/>
    </w:rPr>
  </w:style>
  <w:style w:type="character" w:customStyle="1" w:styleId="8Char">
    <w:name w:val="标题 8 Char"/>
    <w:basedOn w:val="a5"/>
    <w:link w:val="8"/>
    <w:uiPriority w:val="18"/>
    <w:qFormat/>
    <w:rsid w:val="009C2386"/>
    <w:rPr>
      <w:rFonts w:ascii="Calibri" w:eastAsia="宋体" w:hAnsi="Calibri" w:cs="Arial"/>
      <w:color w:val="404040"/>
      <w:kern w:val="20"/>
      <w:szCs w:val="20"/>
      <w:lang w:val="zh-CN"/>
    </w:rPr>
  </w:style>
  <w:style w:type="character" w:customStyle="1" w:styleId="9Char">
    <w:name w:val="标题 9 Char"/>
    <w:basedOn w:val="a5"/>
    <w:link w:val="9"/>
    <w:uiPriority w:val="18"/>
    <w:rsid w:val="009C2386"/>
    <w:rPr>
      <w:rFonts w:ascii="Calibri" w:eastAsia="宋体" w:hAnsi="Calibri" w:cs="Arial"/>
      <w:i/>
      <w:iCs/>
      <w:color w:val="404040"/>
      <w:kern w:val="20"/>
      <w:szCs w:val="20"/>
      <w:lang w:val="zh-CN"/>
    </w:rPr>
  </w:style>
  <w:style w:type="paragraph" w:styleId="a8">
    <w:name w:val="Normal (Web)"/>
    <w:basedOn w:val="a4"/>
    <w:qFormat/>
    <w:rsid w:val="00D52259"/>
    <w:pPr>
      <w:widowControl/>
      <w:spacing w:before="100" w:beforeAutospacing="1" w:after="100" w:afterAutospacing="1"/>
      <w:jc w:val="left"/>
    </w:pPr>
    <w:rPr>
      <w:rFonts w:ascii="宋体" w:hAnsi="宋体"/>
      <w:kern w:val="0"/>
      <w:sz w:val="18"/>
      <w:szCs w:val="18"/>
    </w:rPr>
  </w:style>
  <w:style w:type="paragraph" w:customStyle="1" w:styleId="a9">
    <w:name w:val="正文首行缩进两字符"/>
    <w:basedOn w:val="a4"/>
    <w:link w:val="Char"/>
    <w:qFormat/>
    <w:rsid w:val="00D52259"/>
    <w:pPr>
      <w:spacing w:line="360" w:lineRule="auto"/>
      <w:ind w:firstLineChars="200" w:firstLine="200"/>
    </w:pPr>
  </w:style>
  <w:style w:type="paragraph" w:customStyle="1" w:styleId="aa">
    <w:name w:val="样式"/>
    <w:qFormat/>
    <w:rsid w:val="00D52259"/>
    <w:pPr>
      <w:widowControl w:val="0"/>
      <w:autoSpaceDE w:val="0"/>
      <w:autoSpaceDN w:val="0"/>
      <w:adjustRightInd w:val="0"/>
    </w:pPr>
    <w:rPr>
      <w:rFonts w:ascii="宋体" w:eastAsia="宋体" w:hAnsi="宋体" w:cs="宋体"/>
      <w:kern w:val="0"/>
      <w:sz w:val="24"/>
      <w:szCs w:val="24"/>
    </w:rPr>
  </w:style>
  <w:style w:type="table" w:styleId="ab">
    <w:name w:val="Table Grid"/>
    <w:basedOn w:val="a6"/>
    <w:qFormat/>
    <w:rsid w:val="00D5225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标题4,正文对齐,正文普通文字,首行缩进"/>
    <w:basedOn w:val="a4"/>
    <w:link w:val="Char1"/>
    <w:qFormat/>
    <w:rsid w:val="00D52259"/>
    <w:pPr>
      <w:ind w:firstLineChars="200" w:firstLine="420"/>
    </w:pPr>
  </w:style>
  <w:style w:type="character" w:customStyle="1" w:styleId="Char1">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c"/>
    <w:rsid w:val="00D52259"/>
    <w:rPr>
      <w:rFonts w:ascii="Times New Roman" w:eastAsia="宋体" w:hAnsi="Times New Roman" w:cs="Times New Roman"/>
      <w:szCs w:val="24"/>
    </w:rPr>
  </w:style>
  <w:style w:type="paragraph" w:styleId="ad">
    <w:name w:val="Body Text Indent"/>
    <w:aliases w:val="正文文字首行缩进,HD正文1,特点标题,正文文字缩进,特点正文,PI,正文缩进（首行缩进两字）,标题四,正文文字缩进4字符,正文文字3,正文小标题,t"/>
    <w:basedOn w:val="a4"/>
    <w:link w:val="Char0"/>
    <w:qFormat/>
    <w:rsid w:val="00D52259"/>
    <w:pPr>
      <w:ind w:firstLine="630"/>
    </w:pPr>
    <w:rPr>
      <w:sz w:val="32"/>
      <w:szCs w:val="20"/>
    </w:rPr>
  </w:style>
  <w:style w:type="character" w:customStyle="1" w:styleId="Char0">
    <w:name w:val="正文文本缩进 Char"/>
    <w:aliases w:val="正文文字首行缩进 Char,HD正文1 Char,特点标题 Char,正文文字缩进 Char,特点正文 Char,PI Char,正文缩进（首行缩进两字） Char,标题四 Char,正文文字缩进4字符 Char,正文文字3 Char,正文小标题 Char,t Char"/>
    <w:basedOn w:val="a5"/>
    <w:link w:val="ad"/>
    <w:qFormat/>
    <w:rsid w:val="00D52259"/>
    <w:rPr>
      <w:rFonts w:ascii="Times New Roman" w:eastAsia="宋体" w:hAnsi="Times New Roman" w:cs="Times New Roman"/>
      <w:sz w:val="32"/>
      <w:szCs w:val="20"/>
    </w:rPr>
  </w:style>
  <w:style w:type="paragraph" w:customStyle="1" w:styleId="12">
    <w:name w:val="正文1"/>
    <w:qFormat/>
    <w:rsid w:val="00D52259"/>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styleId="ae">
    <w:name w:val="header"/>
    <w:aliases w:val="h,Ò³Ã¼,En-tête 1.1,En-tête 1.11"/>
    <w:basedOn w:val="a4"/>
    <w:link w:val="Char2"/>
    <w:qFormat/>
    <w:rsid w:val="00203F3B"/>
    <w:pPr>
      <w:pBdr>
        <w:bottom w:val="single" w:sz="6" w:space="1" w:color="auto"/>
      </w:pBdr>
      <w:tabs>
        <w:tab w:val="center" w:pos="4153"/>
        <w:tab w:val="right" w:pos="8306"/>
      </w:tabs>
      <w:snapToGrid w:val="0"/>
      <w:jc w:val="center"/>
    </w:pPr>
    <w:rPr>
      <w:sz w:val="18"/>
      <w:szCs w:val="20"/>
    </w:rPr>
  </w:style>
  <w:style w:type="character" w:customStyle="1" w:styleId="Char2">
    <w:name w:val="页眉 Char"/>
    <w:aliases w:val="h Char,Ò³Ã¼ Char,En-tête 1.1 Char,En-tête 1.11 Char"/>
    <w:basedOn w:val="a5"/>
    <w:link w:val="ae"/>
    <w:qFormat/>
    <w:rsid w:val="00203F3B"/>
    <w:rPr>
      <w:rFonts w:ascii="Times New Roman" w:eastAsia="宋体" w:hAnsi="Times New Roman" w:cs="Times New Roman"/>
      <w:sz w:val="18"/>
      <w:szCs w:val="20"/>
    </w:rPr>
  </w:style>
  <w:style w:type="paragraph" w:styleId="22">
    <w:name w:val="Body Text Indent 2"/>
    <w:basedOn w:val="a4"/>
    <w:link w:val="2Char0"/>
    <w:qFormat/>
    <w:rsid w:val="00F23184"/>
    <w:pPr>
      <w:spacing w:after="120" w:line="480" w:lineRule="auto"/>
      <w:ind w:leftChars="200" w:left="420"/>
    </w:pPr>
  </w:style>
  <w:style w:type="character" w:customStyle="1" w:styleId="2Char0">
    <w:name w:val="正文文本缩进 2 Char"/>
    <w:basedOn w:val="a5"/>
    <w:link w:val="22"/>
    <w:qFormat/>
    <w:rsid w:val="00F23184"/>
    <w:rPr>
      <w:rFonts w:ascii="Times New Roman" w:eastAsia="宋体" w:hAnsi="Times New Roman" w:cs="Times New Roman"/>
      <w:szCs w:val="24"/>
    </w:rPr>
  </w:style>
  <w:style w:type="paragraph" w:styleId="af">
    <w:name w:val="Balloon Text"/>
    <w:basedOn w:val="a4"/>
    <w:link w:val="Char3"/>
    <w:uiPriority w:val="99"/>
    <w:unhideWhenUsed/>
    <w:qFormat/>
    <w:rsid w:val="002501DC"/>
    <w:rPr>
      <w:sz w:val="18"/>
      <w:szCs w:val="18"/>
    </w:rPr>
  </w:style>
  <w:style w:type="character" w:customStyle="1" w:styleId="Char3">
    <w:name w:val="批注框文本 Char"/>
    <w:basedOn w:val="a5"/>
    <w:link w:val="af"/>
    <w:uiPriority w:val="99"/>
    <w:qFormat/>
    <w:rsid w:val="002501DC"/>
    <w:rPr>
      <w:rFonts w:ascii="Times New Roman" w:eastAsia="宋体" w:hAnsi="Times New Roman" w:cs="Times New Roman"/>
      <w:sz w:val="18"/>
      <w:szCs w:val="18"/>
    </w:rPr>
  </w:style>
  <w:style w:type="paragraph" w:styleId="af0">
    <w:name w:val="footer"/>
    <w:basedOn w:val="a4"/>
    <w:link w:val="Char4"/>
    <w:uiPriority w:val="99"/>
    <w:unhideWhenUsed/>
    <w:qFormat/>
    <w:rsid w:val="002501DC"/>
    <w:pPr>
      <w:tabs>
        <w:tab w:val="center" w:pos="4153"/>
        <w:tab w:val="right" w:pos="8306"/>
      </w:tabs>
      <w:snapToGrid w:val="0"/>
      <w:jc w:val="left"/>
    </w:pPr>
    <w:rPr>
      <w:sz w:val="18"/>
      <w:szCs w:val="18"/>
    </w:rPr>
  </w:style>
  <w:style w:type="character" w:customStyle="1" w:styleId="Char4">
    <w:name w:val="页脚 Char"/>
    <w:basedOn w:val="a5"/>
    <w:link w:val="af0"/>
    <w:uiPriority w:val="99"/>
    <w:qFormat/>
    <w:rsid w:val="002501DC"/>
    <w:rPr>
      <w:rFonts w:ascii="Times New Roman" w:eastAsia="宋体" w:hAnsi="Times New Roman" w:cs="Times New Roman"/>
      <w:sz w:val="18"/>
      <w:szCs w:val="18"/>
    </w:rPr>
  </w:style>
  <w:style w:type="paragraph" w:styleId="af1">
    <w:name w:val="List Paragraph"/>
    <w:basedOn w:val="a4"/>
    <w:link w:val="Char5"/>
    <w:uiPriority w:val="99"/>
    <w:qFormat/>
    <w:rsid w:val="009452C1"/>
    <w:pPr>
      <w:ind w:firstLineChars="200" w:firstLine="420"/>
    </w:pPr>
  </w:style>
  <w:style w:type="character" w:customStyle="1" w:styleId="Char5">
    <w:name w:val="列出段落 Char"/>
    <w:link w:val="af1"/>
    <w:uiPriority w:val="34"/>
    <w:qFormat/>
    <w:rsid w:val="009E7137"/>
    <w:rPr>
      <w:rFonts w:ascii="Times New Roman" w:eastAsia="宋体" w:hAnsi="Times New Roman" w:cs="Times New Roman"/>
      <w:szCs w:val="24"/>
    </w:rPr>
  </w:style>
  <w:style w:type="paragraph" w:styleId="af2">
    <w:name w:val="Date"/>
    <w:basedOn w:val="a4"/>
    <w:next w:val="a4"/>
    <w:link w:val="Char6"/>
    <w:unhideWhenUsed/>
    <w:qFormat/>
    <w:rsid w:val="007A50D9"/>
    <w:pPr>
      <w:ind w:leftChars="2500" w:left="100"/>
    </w:pPr>
  </w:style>
  <w:style w:type="character" w:customStyle="1" w:styleId="Char6">
    <w:name w:val="日期 Char"/>
    <w:basedOn w:val="a5"/>
    <w:link w:val="af2"/>
    <w:uiPriority w:val="99"/>
    <w:qFormat/>
    <w:rsid w:val="007A50D9"/>
    <w:rPr>
      <w:rFonts w:ascii="Times New Roman" w:eastAsia="宋体" w:hAnsi="Times New Roman" w:cs="Times New Roman"/>
      <w:szCs w:val="24"/>
    </w:rPr>
  </w:style>
  <w:style w:type="character" w:styleId="af3">
    <w:name w:val="Strong"/>
    <w:qFormat/>
    <w:rsid w:val="007E4441"/>
    <w:rPr>
      <w:b/>
    </w:rPr>
  </w:style>
  <w:style w:type="paragraph" w:customStyle="1" w:styleId="13">
    <w:name w:val="列出段落1"/>
    <w:basedOn w:val="a4"/>
    <w:uiPriority w:val="34"/>
    <w:qFormat/>
    <w:rsid w:val="007E4441"/>
    <w:pPr>
      <w:ind w:firstLineChars="200" w:firstLine="420"/>
    </w:pPr>
  </w:style>
  <w:style w:type="paragraph" w:customStyle="1" w:styleId="Style1">
    <w:name w:val="_Style 1"/>
    <w:basedOn w:val="a4"/>
    <w:qFormat/>
    <w:rsid w:val="00157755"/>
    <w:pPr>
      <w:ind w:firstLineChars="200" w:firstLine="420"/>
    </w:pPr>
    <w:rPr>
      <w:rFonts w:eastAsia="方正仿宋"/>
      <w:sz w:val="32"/>
    </w:rPr>
  </w:style>
  <w:style w:type="character" w:customStyle="1" w:styleId="font31">
    <w:name w:val="font31"/>
    <w:basedOn w:val="a5"/>
    <w:rsid w:val="004A32EB"/>
    <w:rPr>
      <w:rFonts w:ascii="宋体" w:eastAsia="宋体" w:hAnsi="宋体" w:cs="宋体" w:hint="eastAsia"/>
      <w:i w:val="0"/>
      <w:color w:val="000000"/>
      <w:sz w:val="18"/>
      <w:szCs w:val="18"/>
      <w:u w:val="none"/>
    </w:rPr>
  </w:style>
  <w:style w:type="character" w:customStyle="1" w:styleId="font41">
    <w:name w:val="font41"/>
    <w:basedOn w:val="a5"/>
    <w:rsid w:val="004A32EB"/>
    <w:rPr>
      <w:rFonts w:ascii="宋体" w:eastAsia="宋体" w:hAnsi="宋体" w:cs="宋体" w:hint="eastAsia"/>
      <w:i w:val="0"/>
      <w:color w:val="000000"/>
      <w:sz w:val="18"/>
      <w:szCs w:val="18"/>
      <w:u w:val="none"/>
      <w:vertAlign w:val="superscript"/>
    </w:rPr>
  </w:style>
  <w:style w:type="character" w:customStyle="1" w:styleId="font51">
    <w:name w:val="font51"/>
    <w:basedOn w:val="a5"/>
    <w:rsid w:val="004A32EB"/>
    <w:rPr>
      <w:rFonts w:ascii="宋体" w:eastAsia="宋体" w:hAnsi="宋体" w:cs="宋体" w:hint="eastAsia"/>
      <w:b/>
      <w:i w:val="0"/>
      <w:color w:val="000000"/>
      <w:sz w:val="40"/>
      <w:szCs w:val="40"/>
      <w:u w:val="none"/>
    </w:rPr>
  </w:style>
  <w:style w:type="character" w:styleId="af4">
    <w:name w:val="page number"/>
    <w:basedOn w:val="a5"/>
    <w:qFormat/>
    <w:rsid w:val="00ED4055"/>
  </w:style>
  <w:style w:type="character" w:customStyle="1" w:styleId="CharCharCharCharCharCharCharCharCharCharCharCharCharCharCharCharCharCharCharCharCharCharCharCharCharCharCharCharCharCharCharCharChar">
    <w:name w:val="特点 Char Char Char Char Char Char Char Char Char Char Char Char Char Char Char Char Char Char Char Char Char Char Char Char Char Char Char Char Char Char Char Char Char"/>
    <w:aliases w:val="标题4 Char,正文（首行缩进两字） Char Char1,正文不缩进 Char"/>
    <w:qFormat/>
    <w:rsid w:val="00304397"/>
    <w:rPr>
      <w:rFonts w:ascii="Times New Roman" w:eastAsia="宋体" w:hAnsi="Times New Roman" w:cs="Times New Roman"/>
      <w:szCs w:val="24"/>
    </w:rPr>
  </w:style>
  <w:style w:type="paragraph" w:customStyle="1" w:styleId="23">
    <w:name w:val="样式 首行缩进:  2 字符"/>
    <w:basedOn w:val="a4"/>
    <w:qFormat/>
    <w:rsid w:val="009B56BD"/>
    <w:pPr>
      <w:spacing w:line="400" w:lineRule="exact"/>
      <w:ind w:firstLineChars="200" w:firstLine="200"/>
    </w:pPr>
    <w:rPr>
      <w:rFonts w:cs="宋体"/>
      <w:sz w:val="24"/>
    </w:rPr>
  </w:style>
  <w:style w:type="paragraph" w:customStyle="1" w:styleId="2ALTZ14CharCharCharCharC">
    <w:name w:val="样式 正文缩进文2ALT+Z表正文正文非缩进特点段1标题4特点 Char Char特点 Char Char C..."/>
    <w:basedOn w:val="ac"/>
    <w:uiPriority w:val="99"/>
    <w:rsid w:val="00DA2D3D"/>
    <w:pPr>
      <w:spacing w:beforeLines="50" w:afterLines="50" w:line="360" w:lineRule="auto"/>
      <w:ind w:firstLine="480"/>
    </w:pPr>
    <w:rPr>
      <w:rFonts w:eastAsia="仿宋_GB2312" w:cs="宋体"/>
      <w:sz w:val="24"/>
      <w:szCs w:val="20"/>
    </w:rPr>
  </w:style>
  <w:style w:type="paragraph" w:styleId="af5">
    <w:name w:val="annotation text"/>
    <w:basedOn w:val="a4"/>
    <w:link w:val="Char7"/>
    <w:uiPriority w:val="99"/>
    <w:unhideWhenUsed/>
    <w:qFormat/>
    <w:rsid w:val="00A63EE8"/>
    <w:pPr>
      <w:jc w:val="left"/>
    </w:pPr>
  </w:style>
  <w:style w:type="character" w:customStyle="1" w:styleId="Char7">
    <w:name w:val="批注文字 Char"/>
    <w:basedOn w:val="a5"/>
    <w:link w:val="af5"/>
    <w:uiPriority w:val="99"/>
    <w:qFormat/>
    <w:rsid w:val="00A63EE8"/>
    <w:rPr>
      <w:rFonts w:ascii="Times New Roman" w:eastAsia="宋体" w:hAnsi="Times New Roman" w:cs="Times New Roman"/>
      <w:szCs w:val="24"/>
    </w:rPr>
  </w:style>
  <w:style w:type="paragraph" w:styleId="af6">
    <w:name w:val="Salutation"/>
    <w:basedOn w:val="a4"/>
    <w:next w:val="a4"/>
    <w:link w:val="Char8"/>
    <w:uiPriority w:val="99"/>
    <w:qFormat/>
    <w:rsid w:val="00F15046"/>
    <w:rPr>
      <w:sz w:val="24"/>
      <w:szCs w:val="20"/>
    </w:rPr>
  </w:style>
  <w:style w:type="character" w:customStyle="1" w:styleId="Char8">
    <w:name w:val="称呼 Char"/>
    <w:basedOn w:val="a5"/>
    <w:link w:val="af6"/>
    <w:uiPriority w:val="99"/>
    <w:qFormat/>
    <w:rsid w:val="00F15046"/>
    <w:rPr>
      <w:rFonts w:ascii="Times New Roman" w:eastAsia="宋体" w:hAnsi="Times New Roman" w:cs="Times New Roman"/>
      <w:sz w:val="24"/>
      <w:szCs w:val="20"/>
    </w:rPr>
  </w:style>
  <w:style w:type="character" w:customStyle="1" w:styleId="af7">
    <w:name w:val="无"/>
    <w:rsid w:val="00306A8C"/>
  </w:style>
  <w:style w:type="paragraph" w:styleId="af8">
    <w:name w:val="Closing"/>
    <w:basedOn w:val="a4"/>
    <w:link w:val="Char9"/>
    <w:uiPriority w:val="99"/>
    <w:qFormat/>
    <w:rsid w:val="009C2386"/>
    <w:pPr>
      <w:ind w:leftChars="2100" w:left="2100"/>
    </w:pPr>
    <w:rPr>
      <w:rFonts w:ascii="楷体_GB2312" w:eastAsia="楷体_GB2312"/>
      <w:sz w:val="30"/>
    </w:rPr>
  </w:style>
  <w:style w:type="character" w:customStyle="1" w:styleId="Char9">
    <w:name w:val="结束语 Char"/>
    <w:basedOn w:val="a5"/>
    <w:link w:val="af8"/>
    <w:uiPriority w:val="99"/>
    <w:qFormat/>
    <w:rsid w:val="009C2386"/>
    <w:rPr>
      <w:rFonts w:ascii="楷体_GB2312" w:eastAsia="楷体_GB2312" w:hAnsi="Times New Roman" w:cs="Times New Roman"/>
      <w:sz w:val="30"/>
      <w:szCs w:val="24"/>
    </w:rPr>
  </w:style>
  <w:style w:type="character" w:customStyle="1" w:styleId="FontStyle28">
    <w:name w:val="Font Style28"/>
    <w:rsid w:val="009C2386"/>
    <w:rPr>
      <w:rFonts w:ascii="Century Gothic" w:hAnsi="Century Gothic" w:cs="Century Gothic"/>
      <w:b/>
      <w:bCs/>
      <w:sz w:val="18"/>
      <w:szCs w:val="18"/>
    </w:rPr>
  </w:style>
  <w:style w:type="paragraph" w:customStyle="1" w:styleId="TableParagraph">
    <w:name w:val="Table Paragraph"/>
    <w:basedOn w:val="a4"/>
    <w:uiPriority w:val="1"/>
    <w:qFormat/>
    <w:rsid w:val="009C2386"/>
    <w:pPr>
      <w:autoSpaceDE w:val="0"/>
      <w:autoSpaceDN w:val="0"/>
      <w:adjustRightInd w:val="0"/>
      <w:jc w:val="left"/>
    </w:pPr>
    <w:rPr>
      <w:rFonts w:eastAsiaTheme="minorEastAsia"/>
      <w:kern w:val="0"/>
      <w:sz w:val="24"/>
    </w:rPr>
  </w:style>
  <w:style w:type="character" w:styleId="af9">
    <w:name w:val="annotation reference"/>
    <w:basedOn w:val="a5"/>
    <w:unhideWhenUsed/>
    <w:qFormat/>
    <w:rsid w:val="009C2386"/>
    <w:rPr>
      <w:sz w:val="21"/>
      <w:szCs w:val="21"/>
    </w:rPr>
  </w:style>
  <w:style w:type="paragraph" w:customStyle="1" w:styleId="p0">
    <w:name w:val="p0"/>
    <w:basedOn w:val="a4"/>
    <w:qFormat/>
    <w:rsid w:val="009C2386"/>
    <w:pPr>
      <w:widowControl/>
    </w:pPr>
    <w:rPr>
      <w:color w:val="000000"/>
      <w:kern w:val="0"/>
      <w:szCs w:val="21"/>
    </w:rPr>
  </w:style>
  <w:style w:type="paragraph" w:customStyle="1" w:styleId="24">
    <w:name w:val="列出段落2"/>
    <w:basedOn w:val="a4"/>
    <w:uiPriority w:val="99"/>
    <w:qFormat/>
    <w:rsid w:val="009C2386"/>
    <w:pPr>
      <w:widowControl/>
      <w:ind w:firstLineChars="200" w:firstLine="420"/>
      <w:jc w:val="left"/>
    </w:pPr>
    <w:rPr>
      <w:rFonts w:ascii="Cambria" w:eastAsia="微软雅黑" w:hAnsi="Cambria"/>
      <w:color w:val="595959"/>
      <w:kern w:val="20"/>
      <w:szCs w:val="20"/>
      <w:lang w:val="zh-CN"/>
    </w:rPr>
  </w:style>
  <w:style w:type="paragraph" w:styleId="32">
    <w:name w:val="List 3"/>
    <w:basedOn w:val="a4"/>
    <w:uiPriority w:val="99"/>
    <w:unhideWhenUsed/>
    <w:qFormat/>
    <w:rsid w:val="009C2386"/>
    <w:pPr>
      <w:widowControl/>
      <w:ind w:left="1080" w:hanging="360"/>
      <w:contextualSpacing/>
      <w:jc w:val="left"/>
    </w:pPr>
    <w:rPr>
      <w:rFonts w:ascii="Cambria" w:eastAsia="微软雅黑" w:hAnsi="Cambria"/>
      <w:color w:val="595959"/>
      <w:kern w:val="20"/>
      <w:szCs w:val="20"/>
      <w:lang w:val="zh-CN"/>
    </w:rPr>
  </w:style>
  <w:style w:type="paragraph" w:styleId="afa">
    <w:name w:val="annotation subject"/>
    <w:basedOn w:val="af5"/>
    <w:next w:val="af5"/>
    <w:link w:val="Chara"/>
    <w:unhideWhenUsed/>
    <w:qFormat/>
    <w:rsid w:val="009C2386"/>
    <w:pPr>
      <w:widowControl/>
    </w:pPr>
    <w:rPr>
      <w:rFonts w:ascii="Cambria" w:eastAsia="微软雅黑" w:hAnsi="Cambria"/>
      <w:b/>
      <w:bCs/>
      <w:color w:val="000000"/>
      <w:kern w:val="20"/>
      <w:szCs w:val="20"/>
      <w:lang w:val="zh-CN"/>
    </w:rPr>
  </w:style>
  <w:style w:type="character" w:customStyle="1" w:styleId="Chara">
    <w:name w:val="批注主题 Char"/>
    <w:basedOn w:val="Char7"/>
    <w:link w:val="afa"/>
    <w:qFormat/>
    <w:rsid w:val="009C2386"/>
    <w:rPr>
      <w:rFonts w:ascii="Cambria" w:eastAsia="微软雅黑" w:hAnsi="Cambria" w:cs="Times New Roman"/>
      <w:b/>
      <w:bCs/>
      <w:color w:val="000000"/>
      <w:kern w:val="20"/>
      <w:szCs w:val="20"/>
      <w:lang w:val="zh-CN"/>
    </w:rPr>
  </w:style>
  <w:style w:type="paragraph" w:styleId="70">
    <w:name w:val="toc 7"/>
    <w:basedOn w:val="a4"/>
    <w:next w:val="a4"/>
    <w:unhideWhenUsed/>
    <w:qFormat/>
    <w:rsid w:val="009C2386"/>
    <w:pPr>
      <w:widowControl/>
      <w:spacing w:after="100"/>
      <w:ind w:left="1320"/>
      <w:jc w:val="left"/>
    </w:pPr>
    <w:rPr>
      <w:rFonts w:ascii="Cambria" w:eastAsia="微软雅黑" w:hAnsi="Cambria"/>
      <w:color w:val="595959"/>
      <w:kern w:val="20"/>
      <w:szCs w:val="20"/>
      <w:lang w:val="zh-CN"/>
    </w:rPr>
  </w:style>
  <w:style w:type="paragraph" w:styleId="20">
    <w:name w:val="List Number 2"/>
    <w:basedOn w:val="a4"/>
    <w:uiPriority w:val="1"/>
    <w:unhideWhenUsed/>
    <w:qFormat/>
    <w:rsid w:val="009C2386"/>
    <w:pPr>
      <w:widowControl/>
      <w:numPr>
        <w:ilvl w:val="1"/>
        <w:numId w:val="5"/>
      </w:numPr>
      <w:ind w:left="431" w:hanging="431"/>
      <w:contextualSpacing/>
      <w:jc w:val="left"/>
    </w:pPr>
    <w:rPr>
      <w:rFonts w:ascii="Cambria" w:eastAsia="微软雅黑" w:hAnsi="Cambria"/>
      <w:color w:val="595959"/>
      <w:kern w:val="20"/>
      <w:szCs w:val="20"/>
      <w:lang w:val="zh-CN"/>
    </w:rPr>
  </w:style>
  <w:style w:type="paragraph" w:styleId="afb">
    <w:name w:val="table of authorities"/>
    <w:basedOn w:val="a4"/>
    <w:next w:val="a4"/>
    <w:uiPriority w:val="99"/>
    <w:unhideWhenUsed/>
    <w:qFormat/>
    <w:rsid w:val="009C2386"/>
    <w:pPr>
      <w:widowControl/>
      <w:ind w:left="220" w:hanging="220"/>
      <w:jc w:val="left"/>
    </w:pPr>
    <w:rPr>
      <w:rFonts w:ascii="Cambria" w:eastAsia="微软雅黑" w:hAnsi="Cambria"/>
      <w:color w:val="595959"/>
      <w:kern w:val="20"/>
      <w:szCs w:val="20"/>
      <w:lang w:val="zh-CN"/>
    </w:rPr>
  </w:style>
  <w:style w:type="paragraph" w:styleId="afc">
    <w:name w:val="Note Heading"/>
    <w:basedOn w:val="a4"/>
    <w:next w:val="a4"/>
    <w:link w:val="Charb"/>
    <w:unhideWhenUsed/>
    <w:qFormat/>
    <w:rsid w:val="009C2386"/>
    <w:pPr>
      <w:widowControl/>
      <w:jc w:val="left"/>
    </w:pPr>
    <w:rPr>
      <w:rFonts w:ascii="Cambria" w:eastAsia="微软雅黑" w:hAnsi="Cambria"/>
      <w:color w:val="595959"/>
      <w:kern w:val="20"/>
      <w:szCs w:val="20"/>
      <w:lang w:val="zh-CN"/>
    </w:rPr>
  </w:style>
  <w:style w:type="character" w:customStyle="1" w:styleId="Charb">
    <w:name w:val="注释标题 Char"/>
    <w:basedOn w:val="a5"/>
    <w:link w:val="afc"/>
    <w:qFormat/>
    <w:rsid w:val="009C2386"/>
    <w:rPr>
      <w:rFonts w:ascii="Cambria" w:eastAsia="微软雅黑" w:hAnsi="Cambria" w:cs="Times New Roman"/>
      <w:color w:val="595959"/>
      <w:kern w:val="20"/>
      <w:szCs w:val="20"/>
      <w:lang w:val="zh-CN"/>
    </w:rPr>
  </w:style>
  <w:style w:type="paragraph" w:styleId="4">
    <w:name w:val="List Bullet 4"/>
    <w:basedOn w:val="a4"/>
    <w:uiPriority w:val="99"/>
    <w:unhideWhenUsed/>
    <w:qFormat/>
    <w:rsid w:val="009C2386"/>
    <w:pPr>
      <w:widowControl/>
      <w:numPr>
        <w:numId w:val="6"/>
      </w:numPr>
      <w:contextualSpacing/>
      <w:jc w:val="left"/>
    </w:pPr>
    <w:rPr>
      <w:rFonts w:ascii="Cambria" w:eastAsia="微软雅黑" w:hAnsi="Cambria"/>
      <w:color w:val="595959"/>
      <w:kern w:val="20"/>
      <w:szCs w:val="20"/>
      <w:lang w:val="zh-CN"/>
    </w:rPr>
  </w:style>
  <w:style w:type="paragraph" w:styleId="80">
    <w:name w:val="index 8"/>
    <w:basedOn w:val="a4"/>
    <w:next w:val="a4"/>
    <w:uiPriority w:val="99"/>
    <w:unhideWhenUsed/>
    <w:qFormat/>
    <w:rsid w:val="009C2386"/>
    <w:pPr>
      <w:widowControl/>
      <w:ind w:left="1760" w:hanging="220"/>
      <w:jc w:val="left"/>
    </w:pPr>
    <w:rPr>
      <w:rFonts w:ascii="Cambria" w:eastAsia="微软雅黑" w:hAnsi="Cambria"/>
      <w:color w:val="595959"/>
      <w:kern w:val="20"/>
      <w:szCs w:val="20"/>
      <w:lang w:val="zh-CN"/>
    </w:rPr>
  </w:style>
  <w:style w:type="paragraph" w:styleId="afd">
    <w:name w:val="E-mail Signature"/>
    <w:basedOn w:val="a4"/>
    <w:link w:val="Charc"/>
    <w:uiPriority w:val="99"/>
    <w:unhideWhenUsed/>
    <w:qFormat/>
    <w:rsid w:val="009C2386"/>
    <w:pPr>
      <w:widowControl/>
      <w:jc w:val="left"/>
    </w:pPr>
    <w:rPr>
      <w:rFonts w:ascii="Cambria" w:eastAsia="微软雅黑" w:hAnsi="Cambria"/>
      <w:color w:val="595959"/>
      <w:kern w:val="20"/>
      <w:szCs w:val="20"/>
      <w:lang w:val="zh-CN"/>
    </w:rPr>
  </w:style>
  <w:style w:type="character" w:customStyle="1" w:styleId="Charc">
    <w:name w:val="电子邮件签名 Char"/>
    <w:basedOn w:val="a5"/>
    <w:link w:val="afd"/>
    <w:uiPriority w:val="99"/>
    <w:qFormat/>
    <w:rsid w:val="009C2386"/>
    <w:rPr>
      <w:rFonts w:ascii="Cambria" w:eastAsia="微软雅黑" w:hAnsi="Cambria" w:cs="Times New Roman"/>
      <w:color w:val="595959"/>
      <w:kern w:val="20"/>
      <w:szCs w:val="20"/>
      <w:lang w:val="zh-CN"/>
    </w:rPr>
  </w:style>
  <w:style w:type="paragraph" w:styleId="a3">
    <w:name w:val="List Number"/>
    <w:basedOn w:val="a4"/>
    <w:uiPriority w:val="1"/>
    <w:unhideWhenUsed/>
    <w:qFormat/>
    <w:rsid w:val="009C2386"/>
    <w:pPr>
      <w:widowControl/>
      <w:numPr>
        <w:numId w:val="5"/>
      </w:numPr>
      <w:ind w:left="357" w:hanging="357"/>
      <w:contextualSpacing/>
      <w:jc w:val="left"/>
    </w:pPr>
    <w:rPr>
      <w:rFonts w:ascii="Cambria" w:eastAsia="微软雅黑" w:hAnsi="Cambria"/>
      <w:color w:val="595959"/>
      <w:kern w:val="20"/>
      <w:szCs w:val="20"/>
      <w:lang w:val="zh-CN"/>
    </w:rPr>
  </w:style>
  <w:style w:type="paragraph" w:styleId="52">
    <w:name w:val="index 5"/>
    <w:basedOn w:val="a4"/>
    <w:next w:val="a4"/>
    <w:uiPriority w:val="99"/>
    <w:unhideWhenUsed/>
    <w:qFormat/>
    <w:rsid w:val="009C2386"/>
    <w:pPr>
      <w:widowControl/>
      <w:ind w:left="1100" w:hanging="220"/>
      <w:jc w:val="left"/>
    </w:pPr>
    <w:rPr>
      <w:rFonts w:ascii="Cambria" w:eastAsia="微软雅黑" w:hAnsi="Cambria"/>
      <w:color w:val="595959"/>
      <w:kern w:val="20"/>
      <w:szCs w:val="20"/>
      <w:lang w:val="zh-CN"/>
    </w:rPr>
  </w:style>
  <w:style w:type="paragraph" w:styleId="a">
    <w:name w:val="List Bullet"/>
    <w:basedOn w:val="a4"/>
    <w:uiPriority w:val="1"/>
    <w:unhideWhenUsed/>
    <w:qFormat/>
    <w:rsid w:val="009C2386"/>
    <w:pPr>
      <w:widowControl/>
      <w:numPr>
        <w:numId w:val="7"/>
      </w:numPr>
      <w:spacing w:after="40"/>
      <w:jc w:val="left"/>
    </w:pPr>
    <w:rPr>
      <w:rFonts w:ascii="Cambria" w:eastAsia="微软雅黑" w:hAnsi="Cambria"/>
      <w:color w:val="595959"/>
      <w:kern w:val="20"/>
      <w:szCs w:val="20"/>
      <w:lang w:val="zh-CN"/>
    </w:rPr>
  </w:style>
  <w:style w:type="paragraph" w:styleId="afe">
    <w:name w:val="Document Map"/>
    <w:basedOn w:val="a4"/>
    <w:link w:val="Chard"/>
    <w:unhideWhenUsed/>
    <w:qFormat/>
    <w:rsid w:val="009C2386"/>
    <w:pPr>
      <w:widowControl/>
      <w:jc w:val="left"/>
    </w:pPr>
    <w:rPr>
      <w:rFonts w:ascii="Tahoma" w:eastAsia="Times New Roman" w:hAnsi="Tahoma" w:cs="Tahoma"/>
      <w:color w:val="595959"/>
      <w:kern w:val="20"/>
      <w:sz w:val="16"/>
      <w:szCs w:val="20"/>
      <w:lang w:val="zh-CN"/>
    </w:rPr>
  </w:style>
  <w:style w:type="character" w:customStyle="1" w:styleId="Chard">
    <w:name w:val="文档结构图 Char"/>
    <w:basedOn w:val="a5"/>
    <w:link w:val="afe"/>
    <w:qFormat/>
    <w:rsid w:val="009C2386"/>
    <w:rPr>
      <w:rFonts w:ascii="Tahoma" w:eastAsia="Times New Roman" w:hAnsi="Tahoma" w:cs="Tahoma"/>
      <w:color w:val="595959"/>
      <w:kern w:val="20"/>
      <w:sz w:val="16"/>
      <w:szCs w:val="20"/>
      <w:lang w:val="zh-CN"/>
    </w:rPr>
  </w:style>
  <w:style w:type="paragraph" w:styleId="aff">
    <w:name w:val="toa heading"/>
    <w:basedOn w:val="a4"/>
    <w:next w:val="a4"/>
    <w:uiPriority w:val="99"/>
    <w:unhideWhenUsed/>
    <w:qFormat/>
    <w:rsid w:val="009C2386"/>
    <w:pPr>
      <w:widowControl/>
      <w:spacing w:before="120"/>
      <w:jc w:val="left"/>
    </w:pPr>
    <w:rPr>
      <w:rFonts w:ascii="Calibri" w:hAnsi="Calibri" w:cs="Arial"/>
      <w:b/>
      <w:bCs/>
      <w:color w:val="595959"/>
      <w:kern w:val="20"/>
      <w:sz w:val="24"/>
      <w:szCs w:val="20"/>
      <w:lang w:val="zh-CN"/>
    </w:rPr>
  </w:style>
  <w:style w:type="paragraph" w:styleId="60">
    <w:name w:val="index 6"/>
    <w:basedOn w:val="a4"/>
    <w:next w:val="a4"/>
    <w:uiPriority w:val="99"/>
    <w:unhideWhenUsed/>
    <w:qFormat/>
    <w:rsid w:val="009C2386"/>
    <w:pPr>
      <w:widowControl/>
      <w:ind w:left="1320" w:hanging="220"/>
      <w:jc w:val="left"/>
    </w:pPr>
    <w:rPr>
      <w:rFonts w:ascii="Cambria" w:eastAsia="微软雅黑" w:hAnsi="Cambria"/>
      <w:color w:val="595959"/>
      <w:kern w:val="20"/>
      <w:szCs w:val="20"/>
      <w:lang w:val="zh-CN"/>
    </w:rPr>
  </w:style>
  <w:style w:type="paragraph" w:styleId="33">
    <w:name w:val="Body Text 3"/>
    <w:basedOn w:val="a4"/>
    <w:link w:val="3Char0"/>
    <w:unhideWhenUsed/>
    <w:qFormat/>
    <w:rsid w:val="009C2386"/>
    <w:pPr>
      <w:widowControl/>
      <w:spacing w:after="120"/>
      <w:jc w:val="left"/>
    </w:pPr>
    <w:rPr>
      <w:rFonts w:ascii="Cambria" w:eastAsia="微软雅黑" w:hAnsi="Cambria"/>
      <w:color w:val="595959"/>
      <w:kern w:val="20"/>
      <w:sz w:val="16"/>
      <w:szCs w:val="20"/>
      <w:lang w:val="zh-CN"/>
    </w:rPr>
  </w:style>
  <w:style w:type="character" w:customStyle="1" w:styleId="3Char0">
    <w:name w:val="正文文本 3 Char"/>
    <w:basedOn w:val="a5"/>
    <w:link w:val="33"/>
    <w:uiPriority w:val="99"/>
    <w:qFormat/>
    <w:rsid w:val="009C2386"/>
    <w:rPr>
      <w:rFonts w:ascii="Cambria" w:eastAsia="微软雅黑" w:hAnsi="Cambria" w:cs="Times New Roman"/>
      <w:color w:val="595959"/>
      <w:kern w:val="20"/>
      <w:sz w:val="16"/>
      <w:szCs w:val="20"/>
      <w:lang w:val="zh-CN"/>
    </w:rPr>
  </w:style>
  <w:style w:type="paragraph" w:styleId="3">
    <w:name w:val="List Bullet 3"/>
    <w:basedOn w:val="a4"/>
    <w:uiPriority w:val="99"/>
    <w:unhideWhenUsed/>
    <w:qFormat/>
    <w:rsid w:val="009C2386"/>
    <w:pPr>
      <w:widowControl/>
      <w:numPr>
        <w:numId w:val="8"/>
      </w:numPr>
      <w:contextualSpacing/>
      <w:jc w:val="left"/>
    </w:pPr>
    <w:rPr>
      <w:rFonts w:ascii="Cambria" w:eastAsia="微软雅黑" w:hAnsi="Cambria"/>
      <w:color w:val="595959"/>
      <w:kern w:val="20"/>
      <w:szCs w:val="20"/>
      <w:lang w:val="zh-CN"/>
    </w:rPr>
  </w:style>
  <w:style w:type="paragraph" w:styleId="aff0">
    <w:name w:val="Body Text"/>
    <w:basedOn w:val="a4"/>
    <w:link w:val="Chare"/>
    <w:unhideWhenUsed/>
    <w:qFormat/>
    <w:rsid w:val="009C2386"/>
    <w:pPr>
      <w:widowControl/>
      <w:spacing w:after="120"/>
      <w:jc w:val="left"/>
    </w:pPr>
    <w:rPr>
      <w:rFonts w:ascii="Cambria" w:eastAsia="微软雅黑" w:hAnsi="Cambria"/>
      <w:color w:val="595959"/>
      <w:kern w:val="20"/>
      <w:szCs w:val="20"/>
      <w:lang w:val="zh-CN"/>
    </w:rPr>
  </w:style>
  <w:style w:type="character" w:customStyle="1" w:styleId="Chare">
    <w:name w:val="正文文本 Char"/>
    <w:basedOn w:val="a5"/>
    <w:link w:val="aff0"/>
    <w:qFormat/>
    <w:rsid w:val="009C2386"/>
    <w:rPr>
      <w:rFonts w:ascii="Cambria" w:eastAsia="微软雅黑" w:hAnsi="Cambria" w:cs="Times New Roman"/>
      <w:color w:val="595959"/>
      <w:kern w:val="20"/>
      <w:szCs w:val="20"/>
      <w:lang w:val="zh-CN"/>
    </w:rPr>
  </w:style>
  <w:style w:type="paragraph" w:styleId="30">
    <w:name w:val="List Number 3"/>
    <w:basedOn w:val="a4"/>
    <w:uiPriority w:val="18"/>
    <w:unhideWhenUsed/>
    <w:qFormat/>
    <w:rsid w:val="009C2386"/>
    <w:pPr>
      <w:widowControl/>
      <w:numPr>
        <w:ilvl w:val="2"/>
        <w:numId w:val="5"/>
      </w:numPr>
      <w:contextualSpacing/>
      <w:jc w:val="left"/>
    </w:pPr>
    <w:rPr>
      <w:rFonts w:ascii="Cambria" w:eastAsia="微软雅黑" w:hAnsi="Cambria"/>
      <w:color w:val="595959"/>
      <w:kern w:val="20"/>
      <w:szCs w:val="20"/>
      <w:lang w:val="zh-CN"/>
    </w:rPr>
  </w:style>
  <w:style w:type="paragraph" w:styleId="25">
    <w:name w:val="List 2"/>
    <w:basedOn w:val="a4"/>
    <w:uiPriority w:val="99"/>
    <w:unhideWhenUsed/>
    <w:qFormat/>
    <w:rsid w:val="009C2386"/>
    <w:pPr>
      <w:widowControl/>
      <w:ind w:left="720" w:hanging="360"/>
      <w:contextualSpacing/>
      <w:jc w:val="left"/>
    </w:pPr>
    <w:rPr>
      <w:rFonts w:ascii="Cambria" w:eastAsia="微软雅黑" w:hAnsi="Cambria"/>
      <w:color w:val="595959"/>
      <w:kern w:val="20"/>
      <w:szCs w:val="20"/>
      <w:lang w:val="zh-CN"/>
    </w:rPr>
  </w:style>
  <w:style w:type="paragraph" w:styleId="aff1">
    <w:name w:val="List Continue"/>
    <w:basedOn w:val="a4"/>
    <w:uiPriority w:val="99"/>
    <w:unhideWhenUsed/>
    <w:qFormat/>
    <w:rsid w:val="009C2386"/>
    <w:pPr>
      <w:widowControl/>
      <w:spacing w:after="120"/>
      <w:ind w:left="360"/>
      <w:contextualSpacing/>
      <w:jc w:val="left"/>
    </w:pPr>
    <w:rPr>
      <w:rFonts w:ascii="Cambria" w:eastAsia="微软雅黑" w:hAnsi="Cambria"/>
      <w:color w:val="595959"/>
      <w:kern w:val="20"/>
      <w:szCs w:val="20"/>
      <w:lang w:val="zh-CN"/>
    </w:rPr>
  </w:style>
  <w:style w:type="paragraph" w:styleId="2">
    <w:name w:val="List Bullet 2"/>
    <w:basedOn w:val="a4"/>
    <w:uiPriority w:val="99"/>
    <w:unhideWhenUsed/>
    <w:qFormat/>
    <w:rsid w:val="009C2386"/>
    <w:pPr>
      <w:widowControl/>
      <w:numPr>
        <w:numId w:val="9"/>
      </w:numPr>
      <w:contextualSpacing/>
      <w:jc w:val="left"/>
    </w:pPr>
    <w:rPr>
      <w:rFonts w:ascii="Cambria" w:eastAsia="微软雅黑" w:hAnsi="Cambria"/>
      <w:color w:val="595959"/>
      <w:kern w:val="20"/>
      <w:szCs w:val="20"/>
      <w:lang w:val="zh-CN"/>
    </w:rPr>
  </w:style>
  <w:style w:type="paragraph" w:styleId="HTML">
    <w:name w:val="HTML Address"/>
    <w:basedOn w:val="a4"/>
    <w:link w:val="HTMLChar"/>
    <w:uiPriority w:val="99"/>
    <w:unhideWhenUsed/>
    <w:qFormat/>
    <w:rsid w:val="009C2386"/>
    <w:pPr>
      <w:widowControl/>
      <w:jc w:val="left"/>
    </w:pPr>
    <w:rPr>
      <w:rFonts w:ascii="Cambria" w:eastAsia="微软雅黑" w:hAnsi="Cambria"/>
      <w:i/>
      <w:iCs/>
      <w:color w:val="595959"/>
      <w:kern w:val="20"/>
      <w:szCs w:val="20"/>
      <w:lang w:val="zh-CN"/>
    </w:rPr>
  </w:style>
  <w:style w:type="character" w:customStyle="1" w:styleId="HTMLChar">
    <w:name w:val="HTML 地址 Char"/>
    <w:basedOn w:val="a5"/>
    <w:link w:val="HTML"/>
    <w:uiPriority w:val="99"/>
    <w:qFormat/>
    <w:rsid w:val="009C2386"/>
    <w:rPr>
      <w:rFonts w:ascii="Cambria" w:eastAsia="微软雅黑" w:hAnsi="Cambria" w:cs="Times New Roman"/>
      <w:i/>
      <w:iCs/>
      <w:color w:val="595959"/>
      <w:kern w:val="20"/>
      <w:szCs w:val="20"/>
      <w:lang w:val="zh-CN"/>
    </w:rPr>
  </w:style>
  <w:style w:type="paragraph" w:styleId="42">
    <w:name w:val="index 4"/>
    <w:basedOn w:val="a4"/>
    <w:next w:val="a4"/>
    <w:uiPriority w:val="99"/>
    <w:unhideWhenUsed/>
    <w:qFormat/>
    <w:rsid w:val="009C2386"/>
    <w:pPr>
      <w:widowControl/>
      <w:ind w:left="880" w:hanging="220"/>
      <w:jc w:val="left"/>
    </w:pPr>
    <w:rPr>
      <w:rFonts w:ascii="Cambria" w:eastAsia="微软雅黑" w:hAnsi="Cambria"/>
      <w:color w:val="595959"/>
      <w:kern w:val="20"/>
      <w:szCs w:val="20"/>
      <w:lang w:val="zh-CN"/>
    </w:rPr>
  </w:style>
  <w:style w:type="paragraph" w:styleId="53">
    <w:name w:val="toc 5"/>
    <w:basedOn w:val="a4"/>
    <w:next w:val="a4"/>
    <w:unhideWhenUsed/>
    <w:qFormat/>
    <w:rsid w:val="009C2386"/>
    <w:pPr>
      <w:widowControl/>
      <w:spacing w:after="100"/>
      <w:ind w:left="880"/>
      <w:jc w:val="left"/>
    </w:pPr>
    <w:rPr>
      <w:rFonts w:ascii="Cambria" w:eastAsia="微软雅黑" w:hAnsi="Cambria"/>
      <w:color w:val="595959"/>
      <w:kern w:val="20"/>
      <w:szCs w:val="20"/>
      <w:lang w:val="zh-CN"/>
    </w:rPr>
  </w:style>
  <w:style w:type="paragraph" w:styleId="34">
    <w:name w:val="toc 3"/>
    <w:basedOn w:val="a4"/>
    <w:next w:val="a4"/>
    <w:uiPriority w:val="39"/>
    <w:unhideWhenUsed/>
    <w:qFormat/>
    <w:rsid w:val="009C2386"/>
    <w:pPr>
      <w:widowControl/>
      <w:spacing w:after="100"/>
      <w:ind w:left="440"/>
      <w:jc w:val="left"/>
    </w:pPr>
    <w:rPr>
      <w:rFonts w:ascii="Cambria" w:eastAsia="微软雅黑" w:hAnsi="Cambria"/>
      <w:color w:val="595959"/>
      <w:kern w:val="20"/>
      <w:szCs w:val="20"/>
      <w:lang w:val="zh-CN"/>
    </w:rPr>
  </w:style>
  <w:style w:type="paragraph" w:styleId="aff2">
    <w:name w:val="Plain Text"/>
    <w:basedOn w:val="a4"/>
    <w:link w:val="Charf"/>
    <w:unhideWhenUsed/>
    <w:qFormat/>
    <w:rsid w:val="009C2386"/>
    <w:pPr>
      <w:widowControl/>
      <w:jc w:val="left"/>
    </w:pPr>
    <w:rPr>
      <w:rFonts w:ascii="Consolas" w:eastAsia="Times New Roman" w:hAnsi="Consolas" w:cs="Consolas"/>
      <w:color w:val="595959"/>
      <w:kern w:val="20"/>
      <w:szCs w:val="20"/>
      <w:lang w:val="zh-CN"/>
    </w:rPr>
  </w:style>
  <w:style w:type="character" w:customStyle="1" w:styleId="Charf">
    <w:name w:val="纯文本 Char"/>
    <w:basedOn w:val="a5"/>
    <w:link w:val="aff2"/>
    <w:qFormat/>
    <w:rsid w:val="009C2386"/>
    <w:rPr>
      <w:rFonts w:ascii="Consolas" w:eastAsia="Times New Roman" w:hAnsi="Consolas" w:cs="Consolas"/>
      <w:color w:val="595959"/>
      <w:kern w:val="20"/>
      <w:szCs w:val="20"/>
      <w:lang w:val="zh-CN"/>
    </w:rPr>
  </w:style>
  <w:style w:type="paragraph" w:styleId="5">
    <w:name w:val="List Bullet 5"/>
    <w:basedOn w:val="a4"/>
    <w:uiPriority w:val="99"/>
    <w:unhideWhenUsed/>
    <w:qFormat/>
    <w:rsid w:val="009C2386"/>
    <w:pPr>
      <w:widowControl/>
      <w:numPr>
        <w:numId w:val="10"/>
      </w:numPr>
      <w:contextualSpacing/>
      <w:jc w:val="left"/>
    </w:pPr>
    <w:rPr>
      <w:rFonts w:ascii="Cambria" w:eastAsia="微软雅黑" w:hAnsi="Cambria"/>
      <w:color w:val="595959"/>
      <w:kern w:val="20"/>
      <w:szCs w:val="20"/>
      <w:lang w:val="zh-CN"/>
    </w:rPr>
  </w:style>
  <w:style w:type="paragraph" w:styleId="40">
    <w:name w:val="List Number 4"/>
    <w:basedOn w:val="a4"/>
    <w:uiPriority w:val="18"/>
    <w:unhideWhenUsed/>
    <w:qFormat/>
    <w:rsid w:val="009C2386"/>
    <w:pPr>
      <w:widowControl/>
      <w:numPr>
        <w:ilvl w:val="3"/>
        <w:numId w:val="5"/>
      </w:numPr>
      <w:contextualSpacing/>
      <w:jc w:val="left"/>
    </w:pPr>
    <w:rPr>
      <w:rFonts w:ascii="Cambria" w:eastAsia="微软雅黑" w:hAnsi="Cambria"/>
      <w:color w:val="595959"/>
      <w:kern w:val="20"/>
      <w:szCs w:val="20"/>
      <w:lang w:val="zh-CN"/>
    </w:rPr>
  </w:style>
  <w:style w:type="paragraph" w:styleId="81">
    <w:name w:val="toc 8"/>
    <w:basedOn w:val="a4"/>
    <w:next w:val="a4"/>
    <w:unhideWhenUsed/>
    <w:qFormat/>
    <w:rsid w:val="009C2386"/>
    <w:pPr>
      <w:widowControl/>
      <w:spacing w:after="100"/>
      <w:ind w:left="1540"/>
      <w:jc w:val="left"/>
    </w:pPr>
    <w:rPr>
      <w:rFonts w:ascii="Cambria" w:eastAsia="微软雅黑" w:hAnsi="Cambria"/>
      <w:color w:val="595959"/>
      <w:kern w:val="20"/>
      <w:szCs w:val="20"/>
      <w:lang w:val="zh-CN"/>
    </w:rPr>
  </w:style>
  <w:style w:type="paragraph" w:styleId="35">
    <w:name w:val="index 3"/>
    <w:basedOn w:val="a4"/>
    <w:next w:val="a4"/>
    <w:uiPriority w:val="99"/>
    <w:unhideWhenUsed/>
    <w:qFormat/>
    <w:rsid w:val="009C2386"/>
    <w:pPr>
      <w:widowControl/>
      <w:ind w:left="660" w:hanging="220"/>
      <w:jc w:val="left"/>
    </w:pPr>
    <w:rPr>
      <w:rFonts w:ascii="Cambria" w:eastAsia="微软雅黑" w:hAnsi="Cambria"/>
      <w:color w:val="595959"/>
      <w:kern w:val="20"/>
      <w:szCs w:val="20"/>
      <w:lang w:val="zh-CN"/>
    </w:rPr>
  </w:style>
  <w:style w:type="paragraph" w:styleId="aff3">
    <w:name w:val="endnote text"/>
    <w:basedOn w:val="a4"/>
    <w:link w:val="Charf0"/>
    <w:uiPriority w:val="99"/>
    <w:unhideWhenUsed/>
    <w:qFormat/>
    <w:rsid w:val="009C2386"/>
    <w:pPr>
      <w:widowControl/>
      <w:jc w:val="left"/>
    </w:pPr>
    <w:rPr>
      <w:rFonts w:ascii="Cambria" w:eastAsia="微软雅黑" w:hAnsi="Cambria"/>
      <w:color w:val="595959"/>
      <w:kern w:val="20"/>
      <w:szCs w:val="20"/>
      <w:lang w:val="zh-CN"/>
    </w:rPr>
  </w:style>
  <w:style w:type="character" w:customStyle="1" w:styleId="Charf0">
    <w:name w:val="尾注文本 Char"/>
    <w:basedOn w:val="a5"/>
    <w:link w:val="aff3"/>
    <w:uiPriority w:val="99"/>
    <w:qFormat/>
    <w:rsid w:val="009C2386"/>
    <w:rPr>
      <w:rFonts w:ascii="Cambria" w:eastAsia="微软雅黑" w:hAnsi="Cambria" w:cs="Times New Roman"/>
      <w:color w:val="595959"/>
      <w:kern w:val="20"/>
      <w:szCs w:val="20"/>
      <w:lang w:val="zh-CN"/>
    </w:rPr>
  </w:style>
  <w:style w:type="paragraph" w:styleId="54">
    <w:name w:val="List Continue 5"/>
    <w:basedOn w:val="a4"/>
    <w:uiPriority w:val="99"/>
    <w:unhideWhenUsed/>
    <w:qFormat/>
    <w:rsid w:val="009C2386"/>
    <w:pPr>
      <w:widowControl/>
      <w:spacing w:after="120"/>
      <w:ind w:left="1800"/>
      <w:contextualSpacing/>
      <w:jc w:val="left"/>
    </w:pPr>
    <w:rPr>
      <w:rFonts w:ascii="Cambria" w:eastAsia="微软雅黑" w:hAnsi="Cambria"/>
      <w:color w:val="595959"/>
      <w:kern w:val="20"/>
      <w:szCs w:val="20"/>
      <w:lang w:val="zh-CN"/>
    </w:rPr>
  </w:style>
  <w:style w:type="paragraph" w:styleId="aff4">
    <w:name w:val="Signature"/>
    <w:basedOn w:val="a4"/>
    <w:link w:val="Charf1"/>
    <w:uiPriority w:val="20"/>
    <w:unhideWhenUsed/>
    <w:qFormat/>
    <w:rsid w:val="009C2386"/>
    <w:pPr>
      <w:widowControl/>
      <w:spacing w:before="720" w:line="312" w:lineRule="auto"/>
      <w:contextualSpacing/>
      <w:jc w:val="left"/>
    </w:pPr>
    <w:rPr>
      <w:rFonts w:ascii="Cambria" w:eastAsia="微软雅黑" w:hAnsi="Cambria"/>
      <w:color w:val="595959"/>
      <w:kern w:val="20"/>
      <w:szCs w:val="20"/>
      <w:lang w:val="zh-CN"/>
    </w:rPr>
  </w:style>
  <w:style w:type="character" w:customStyle="1" w:styleId="Charf1">
    <w:name w:val="签名 Char"/>
    <w:basedOn w:val="a5"/>
    <w:link w:val="aff4"/>
    <w:uiPriority w:val="20"/>
    <w:qFormat/>
    <w:rsid w:val="009C2386"/>
    <w:rPr>
      <w:rFonts w:ascii="Cambria" w:eastAsia="微软雅黑" w:hAnsi="Cambria" w:cs="Times New Roman"/>
      <w:color w:val="595959"/>
      <w:kern w:val="20"/>
      <w:szCs w:val="20"/>
      <w:lang w:val="zh-CN"/>
    </w:rPr>
  </w:style>
  <w:style w:type="paragraph" w:styleId="14">
    <w:name w:val="toc 1"/>
    <w:basedOn w:val="a4"/>
    <w:next w:val="a4"/>
    <w:uiPriority w:val="39"/>
    <w:unhideWhenUsed/>
    <w:qFormat/>
    <w:rsid w:val="009C2386"/>
    <w:pPr>
      <w:widowControl/>
      <w:tabs>
        <w:tab w:val="right" w:leader="underscore" w:pos="9090"/>
      </w:tabs>
      <w:spacing w:after="100"/>
      <w:jc w:val="left"/>
    </w:pPr>
    <w:rPr>
      <w:rFonts w:ascii="Cambria" w:eastAsia="微软雅黑" w:hAnsi="Cambria"/>
      <w:color w:val="7F7F7F"/>
      <w:kern w:val="20"/>
      <w:sz w:val="22"/>
      <w:szCs w:val="20"/>
      <w:lang w:val="zh-CN"/>
    </w:rPr>
  </w:style>
  <w:style w:type="paragraph" w:styleId="43">
    <w:name w:val="List Continue 4"/>
    <w:basedOn w:val="a4"/>
    <w:uiPriority w:val="99"/>
    <w:unhideWhenUsed/>
    <w:qFormat/>
    <w:rsid w:val="009C2386"/>
    <w:pPr>
      <w:widowControl/>
      <w:spacing w:after="120"/>
      <w:ind w:left="1440"/>
      <w:contextualSpacing/>
      <w:jc w:val="left"/>
    </w:pPr>
    <w:rPr>
      <w:rFonts w:ascii="Cambria" w:eastAsia="微软雅黑" w:hAnsi="Cambria"/>
      <w:color w:val="595959"/>
      <w:kern w:val="20"/>
      <w:szCs w:val="20"/>
      <w:lang w:val="zh-CN"/>
    </w:rPr>
  </w:style>
  <w:style w:type="paragraph" w:styleId="44">
    <w:name w:val="toc 4"/>
    <w:basedOn w:val="a4"/>
    <w:next w:val="a4"/>
    <w:unhideWhenUsed/>
    <w:qFormat/>
    <w:rsid w:val="009C2386"/>
    <w:pPr>
      <w:widowControl/>
      <w:spacing w:after="100"/>
      <w:ind w:left="660"/>
      <w:jc w:val="left"/>
    </w:pPr>
    <w:rPr>
      <w:rFonts w:ascii="Cambria" w:eastAsia="微软雅黑" w:hAnsi="Cambria"/>
      <w:color w:val="595959"/>
      <w:kern w:val="20"/>
      <w:szCs w:val="20"/>
      <w:lang w:val="zh-CN"/>
    </w:rPr>
  </w:style>
  <w:style w:type="paragraph" w:styleId="15">
    <w:name w:val="index 1"/>
    <w:basedOn w:val="a4"/>
    <w:next w:val="a4"/>
    <w:autoRedefine/>
    <w:uiPriority w:val="99"/>
    <w:unhideWhenUsed/>
    <w:qFormat/>
    <w:rsid w:val="009C2386"/>
    <w:pPr>
      <w:widowControl/>
      <w:jc w:val="left"/>
    </w:pPr>
    <w:rPr>
      <w:rFonts w:ascii="Cambria" w:eastAsia="微软雅黑" w:hAnsi="Cambria"/>
      <w:color w:val="000000"/>
      <w:kern w:val="20"/>
      <w:szCs w:val="20"/>
      <w:lang w:val="zh-CN"/>
    </w:rPr>
  </w:style>
  <w:style w:type="paragraph" w:styleId="aff5">
    <w:name w:val="index heading"/>
    <w:basedOn w:val="a4"/>
    <w:next w:val="15"/>
    <w:uiPriority w:val="99"/>
    <w:unhideWhenUsed/>
    <w:qFormat/>
    <w:rsid w:val="009C2386"/>
    <w:pPr>
      <w:widowControl/>
      <w:jc w:val="left"/>
    </w:pPr>
    <w:rPr>
      <w:rFonts w:ascii="Calibri" w:hAnsi="Calibri" w:cs="Arial"/>
      <w:b/>
      <w:bCs/>
      <w:color w:val="595959"/>
      <w:kern w:val="20"/>
      <w:szCs w:val="20"/>
      <w:lang w:val="zh-CN"/>
    </w:rPr>
  </w:style>
  <w:style w:type="paragraph" w:styleId="aff6">
    <w:name w:val="Subtitle"/>
    <w:basedOn w:val="a4"/>
    <w:next w:val="a4"/>
    <w:link w:val="Charf2"/>
    <w:uiPriority w:val="19"/>
    <w:unhideWhenUsed/>
    <w:qFormat/>
    <w:rsid w:val="009C2386"/>
    <w:pPr>
      <w:widowControl/>
      <w:ind w:left="432" w:right="1080"/>
      <w:jc w:val="left"/>
    </w:pPr>
    <w:rPr>
      <w:rFonts w:ascii="Calibri" w:hAnsi="Calibri" w:cs="Arial"/>
      <w:caps/>
      <w:color w:val="7E97AD"/>
      <w:kern w:val="20"/>
      <w:sz w:val="56"/>
      <w:szCs w:val="20"/>
      <w:lang w:val="zh-CN"/>
    </w:rPr>
  </w:style>
  <w:style w:type="character" w:customStyle="1" w:styleId="Charf2">
    <w:name w:val="副标题 Char"/>
    <w:basedOn w:val="a5"/>
    <w:link w:val="aff6"/>
    <w:uiPriority w:val="19"/>
    <w:qFormat/>
    <w:rsid w:val="009C2386"/>
    <w:rPr>
      <w:rFonts w:ascii="Calibri" w:eastAsia="宋体" w:hAnsi="Calibri" w:cs="Arial"/>
      <w:caps/>
      <w:color w:val="7E97AD"/>
      <w:kern w:val="20"/>
      <w:sz w:val="56"/>
      <w:szCs w:val="20"/>
      <w:lang w:val="zh-CN"/>
    </w:rPr>
  </w:style>
  <w:style w:type="paragraph" w:styleId="50">
    <w:name w:val="List Number 5"/>
    <w:basedOn w:val="a4"/>
    <w:uiPriority w:val="18"/>
    <w:unhideWhenUsed/>
    <w:qFormat/>
    <w:rsid w:val="009C2386"/>
    <w:pPr>
      <w:widowControl/>
      <w:numPr>
        <w:ilvl w:val="4"/>
        <w:numId w:val="5"/>
      </w:numPr>
      <w:contextualSpacing/>
      <w:jc w:val="left"/>
    </w:pPr>
    <w:rPr>
      <w:rFonts w:ascii="Cambria" w:eastAsia="微软雅黑" w:hAnsi="Cambria"/>
      <w:color w:val="595959"/>
      <w:kern w:val="20"/>
      <w:szCs w:val="20"/>
      <w:lang w:val="zh-CN"/>
    </w:rPr>
  </w:style>
  <w:style w:type="paragraph" w:styleId="aff7">
    <w:name w:val="List"/>
    <w:basedOn w:val="a4"/>
    <w:uiPriority w:val="99"/>
    <w:unhideWhenUsed/>
    <w:qFormat/>
    <w:rsid w:val="009C2386"/>
    <w:pPr>
      <w:widowControl/>
      <w:ind w:left="360" w:hanging="360"/>
      <w:contextualSpacing/>
      <w:jc w:val="left"/>
    </w:pPr>
    <w:rPr>
      <w:rFonts w:ascii="Cambria" w:eastAsia="微软雅黑" w:hAnsi="Cambria"/>
      <w:color w:val="595959"/>
      <w:kern w:val="20"/>
      <w:szCs w:val="20"/>
      <w:lang w:val="zh-CN"/>
    </w:rPr>
  </w:style>
  <w:style w:type="paragraph" w:styleId="61">
    <w:name w:val="toc 6"/>
    <w:basedOn w:val="a4"/>
    <w:next w:val="a4"/>
    <w:unhideWhenUsed/>
    <w:qFormat/>
    <w:rsid w:val="009C2386"/>
    <w:pPr>
      <w:widowControl/>
      <w:spacing w:after="100"/>
      <w:ind w:left="1100"/>
      <w:jc w:val="left"/>
    </w:pPr>
    <w:rPr>
      <w:rFonts w:ascii="Cambria" w:eastAsia="微软雅黑" w:hAnsi="Cambria"/>
      <w:color w:val="595959"/>
      <w:kern w:val="20"/>
      <w:szCs w:val="20"/>
      <w:lang w:val="zh-CN"/>
    </w:rPr>
  </w:style>
  <w:style w:type="paragraph" w:styleId="55">
    <w:name w:val="List 5"/>
    <w:basedOn w:val="a4"/>
    <w:unhideWhenUsed/>
    <w:qFormat/>
    <w:rsid w:val="009C2386"/>
    <w:pPr>
      <w:widowControl/>
      <w:ind w:left="1800" w:hanging="360"/>
      <w:contextualSpacing/>
      <w:jc w:val="left"/>
    </w:pPr>
    <w:rPr>
      <w:rFonts w:ascii="Cambria" w:eastAsia="微软雅黑" w:hAnsi="Cambria"/>
      <w:color w:val="595959"/>
      <w:kern w:val="20"/>
      <w:szCs w:val="20"/>
      <w:lang w:val="zh-CN"/>
    </w:rPr>
  </w:style>
  <w:style w:type="paragraph" w:styleId="36">
    <w:name w:val="Body Text Indent 3"/>
    <w:basedOn w:val="a4"/>
    <w:link w:val="3Char1"/>
    <w:unhideWhenUsed/>
    <w:qFormat/>
    <w:rsid w:val="009C2386"/>
    <w:pPr>
      <w:widowControl/>
      <w:spacing w:after="120"/>
      <w:ind w:left="360"/>
      <w:jc w:val="left"/>
    </w:pPr>
    <w:rPr>
      <w:rFonts w:ascii="Cambria" w:eastAsia="微软雅黑" w:hAnsi="Cambria"/>
      <w:color w:val="595959"/>
      <w:kern w:val="20"/>
      <w:sz w:val="16"/>
      <w:szCs w:val="20"/>
      <w:lang w:val="zh-CN"/>
    </w:rPr>
  </w:style>
  <w:style w:type="character" w:customStyle="1" w:styleId="3Char1">
    <w:name w:val="正文文本缩进 3 Char"/>
    <w:basedOn w:val="a5"/>
    <w:link w:val="36"/>
    <w:qFormat/>
    <w:rsid w:val="009C2386"/>
    <w:rPr>
      <w:rFonts w:ascii="Cambria" w:eastAsia="微软雅黑" w:hAnsi="Cambria" w:cs="Times New Roman"/>
      <w:color w:val="595959"/>
      <w:kern w:val="20"/>
      <w:sz w:val="16"/>
      <w:szCs w:val="20"/>
      <w:lang w:val="zh-CN"/>
    </w:rPr>
  </w:style>
  <w:style w:type="paragraph" w:styleId="71">
    <w:name w:val="index 7"/>
    <w:basedOn w:val="a4"/>
    <w:next w:val="a4"/>
    <w:uiPriority w:val="99"/>
    <w:unhideWhenUsed/>
    <w:qFormat/>
    <w:rsid w:val="009C2386"/>
    <w:pPr>
      <w:widowControl/>
      <w:ind w:left="1540" w:hanging="220"/>
      <w:jc w:val="left"/>
    </w:pPr>
    <w:rPr>
      <w:rFonts w:ascii="Cambria" w:eastAsia="微软雅黑" w:hAnsi="Cambria"/>
      <w:color w:val="595959"/>
      <w:kern w:val="20"/>
      <w:szCs w:val="20"/>
      <w:lang w:val="zh-CN"/>
    </w:rPr>
  </w:style>
  <w:style w:type="paragraph" w:styleId="90">
    <w:name w:val="index 9"/>
    <w:basedOn w:val="a4"/>
    <w:next w:val="a4"/>
    <w:uiPriority w:val="99"/>
    <w:unhideWhenUsed/>
    <w:qFormat/>
    <w:rsid w:val="009C2386"/>
    <w:pPr>
      <w:widowControl/>
      <w:ind w:left="1980" w:hanging="220"/>
      <w:jc w:val="left"/>
    </w:pPr>
    <w:rPr>
      <w:rFonts w:ascii="Cambria" w:eastAsia="微软雅黑" w:hAnsi="Cambria"/>
      <w:color w:val="595959"/>
      <w:kern w:val="20"/>
      <w:szCs w:val="20"/>
      <w:lang w:val="zh-CN"/>
    </w:rPr>
  </w:style>
  <w:style w:type="paragraph" w:styleId="aff8">
    <w:name w:val="table of figures"/>
    <w:basedOn w:val="a4"/>
    <w:next w:val="a4"/>
    <w:uiPriority w:val="99"/>
    <w:unhideWhenUsed/>
    <w:qFormat/>
    <w:rsid w:val="009C2386"/>
    <w:pPr>
      <w:widowControl/>
      <w:jc w:val="left"/>
    </w:pPr>
    <w:rPr>
      <w:rFonts w:ascii="Cambria" w:eastAsia="微软雅黑" w:hAnsi="Cambria"/>
      <w:color w:val="595959"/>
      <w:kern w:val="20"/>
      <w:szCs w:val="20"/>
      <w:lang w:val="zh-CN"/>
    </w:rPr>
  </w:style>
  <w:style w:type="paragraph" w:styleId="26">
    <w:name w:val="toc 2"/>
    <w:basedOn w:val="a4"/>
    <w:next w:val="a4"/>
    <w:uiPriority w:val="39"/>
    <w:unhideWhenUsed/>
    <w:qFormat/>
    <w:rsid w:val="009C2386"/>
    <w:pPr>
      <w:widowControl/>
      <w:spacing w:after="100"/>
      <w:ind w:left="220"/>
      <w:jc w:val="left"/>
    </w:pPr>
    <w:rPr>
      <w:rFonts w:ascii="Cambria" w:eastAsia="微软雅黑" w:hAnsi="Cambria"/>
      <w:color w:val="595959"/>
      <w:kern w:val="20"/>
      <w:szCs w:val="20"/>
      <w:lang w:val="zh-CN"/>
    </w:rPr>
  </w:style>
  <w:style w:type="paragraph" w:styleId="91">
    <w:name w:val="toc 9"/>
    <w:basedOn w:val="a4"/>
    <w:next w:val="a4"/>
    <w:unhideWhenUsed/>
    <w:qFormat/>
    <w:rsid w:val="009C2386"/>
    <w:pPr>
      <w:widowControl/>
      <w:spacing w:after="100"/>
      <w:ind w:left="1760"/>
      <w:jc w:val="left"/>
    </w:pPr>
    <w:rPr>
      <w:rFonts w:ascii="Cambria" w:eastAsia="微软雅黑" w:hAnsi="Cambria"/>
      <w:color w:val="595959"/>
      <w:kern w:val="20"/>
      <w:szCs w:val="20"/>
      <w:lang w:val="zh-CN"/>
    </w:rPr>
  </w:style>
  <w:style w:type="paragraph" w:styleId="27">
    <w:name w:val="Body Text 2"/>
    <w:basedOn w:val="a4"/>
    <w:link w:val="2Char1"/>
    <w:unhideWhenUsed/>
    <w:qFormat/>
    <w:rsid w:val="009C2386"/>
    <w:pPr>
      <w:widowControl/>
      <w:spacing w:after="120" w:line="480" w:lineRule="auto"/>
      <w:jc w:val="left"/>
    </w:pPr>
    <w:rPr>
      <w:rFonts w:ascii="Cambria" w:eastAsia="微软雅黑" w:hAnsi="Cambria"/>
      <w:color w:val="595959"/>
      <w:kern w:val="20"/>
      <w:szCs w:val="20"/>
      <w:lang w:val="zh-CN"/>
    </w:rPr>
  </w:style>
  <w:style w:type="character" w:customStyle="1" w:styleId="2Char1">
    <w:name w:val="正文文本 2 Char"/>
    <w:basedOn w:val="a5"/>
    <w:link w:val="27"/>
    <w:uiPriority w:val="99"/>
    <w:qFormat/>
    <w:rsid w:val="009C2386"/>
    <w:rPr>
      <w:rFonts w:ascii="Cambria" w:eastAsia="微软雅黑" w:hAnsi="Cambria" w:cs="Times New Roman"/>
      <w:color w:val="595959"/>
      <w:kern w:val="20"/>
      <w:szCs w:val="20"/>
      <w:lang w:val="zh-CN"/>
    </w:rPr>
  </w:style>
  <w:style w:type="paragraph" w:styleId="45">
    <w:name w:val="List 4"/>
    <w:basedOn w:val="a4"/>
    <w:unhideWhenUsed/>
    <w:qFormat/>
    <w:rsid w:val="009C2386"/>
    <w:pPr>
      <w:widowControl/>
      <w:ind w:left="1440" w:hanging="360"/>
      <w:contextualSpacing/>
      <w:jc w:val="left"/>
    </w:pPr>
    <w:rPr>
      <w:rFonts w:ascii="Cambria" w:eastAsia="微软雅黑" w:hAnsi="Cambria"/>
      <w:color w:val="595959"/>
      <w:kern w:val="20"/>
      <w:szCs w:val="20"/>
      <w:lang w:val="zh-CN"/>
    </w:rPr>
  </w:style>
  <w:style w:type="paragraph" w:styleId="28">
    <w:name w:val="List Continue 2"/>
    <w:basedOn w:val="a4"/>
    <w:uiPriority w:val="99"/>
    <w:unhideWhenUsed/>
    <w:qFormat/>
    <w:rsid w:val="009C2386"/>
    <w:pPr>
      <w:widowControl/>
      <w:spacing w:after="120"/>
      <w:ind w:left="720"/>
      <w:contextualSpacing/>
      <w:jc w:val="left"/>
    </w:pPr>
    <w:rPr>
      <w:rFonts w:ascii="Cambria" w:eastAsia="微软雅黑" w:hAnsi="Cambria"/>
      <w:color w:val="595959"/>
      <w:kern w:val="20"/>
      <w:szCs w:val="20"/>
      <w:lang w:val="zh-CN"/>
    </w:rPr>
  </w:style>
  <w:style w:type="paragraph" w:styleId="HTML0">
    <w:name w:val="HTML Preformatted"/>
    <w:basedOn w:val="a4"/>
    <w:link w:val="HTMLChar0"/>
    <w:unhideWhenUsed/>
    <w:qFormat/>
    <w:rsid w:val="009C2386"/>
    <w:pPr>
      <w:widowControl/>
      <w:jc w:val="left"/>
    </w:pPr>
    <w:rPr>
      <w:rFonts w:ascii="Consolas" w:eastAsia="Times New Roman" w:hAnsi="Consolas" w:cs="Consolas"/>
      <w:color w:val="595959"/>
      <w:kern w:val="20"/>
      <w:szCs w:val="20"/>
      <w:lang w:val="zh-CN"/>
    </w:rPr>
  </w:style>
  <w:style w:type="character" w:customStyle="1" w:styleId="HTMLChar0">
    <w:name w:val="HTML 预设格式 Char"/>
    <w:basedOn w:val="a5"/>
    <w:link w:val="HTML0"/>
    <w:qFormat/>
    <w:rsid w:val="009C2386"/>
    <w:rPr>
      <w:rFonts w:ascii="Consolas" w:eastAsia="Times New Roman" w:hAnsi="Consolas" w:cs="Consolas"/>
      <w:color w:val="595959"/>
      <w:kern w:val="20"/>
      <w:szCs w:val="20"/>
      <w:lang w:val="zh-CN"/>
    </w:rPr>
  </w:style>
  <w:style w:type="paragraph" w:styleId="37">
    <w:name w:val="List Continue 3"/>
    <w:basedOn w:val="a4"/>
    <w:uiPriority w:val="99"/>
    <w:unhideWhenUsed/>
    <w:qFormat/>
    <w:rsid w:val="009C2386"/>
    <w:pPr>
      <w:widowControl/>
      <w:spacing w:after="120"/>
      <w:ind w:left="1080"/>
      <w:contextualSpacing/>
      <w:jc w:val="left"/>
    </w:pPr>
    <w:rPr>
      <w:rFonts w:ascii="Cambria" w:eastAsia="微软雅黑" w:hAnsi="Cambria"/>
      <w:color w:val="595959"/>
      <w:kern w:val="20"/>
      <w:szCs w:val="20"/>
      <w:lang w:val="zh-CN"/>
    </w:rPr>
  </w:style>
  <w:style w:type="paragraph" w:styleId="29">
    <w:name w:val="index 2"/>
    <w:basedOn w:val="a4"/>
    <w:next w:val="a4"/>
    <w:uiPriority w:val="99"/>
    <w:unhideWhenUsed/>
    <w:qFormat/>
    <w:rsid w:val="009C2386"/>
    <w:pPr>
      <w:widowControl/>
      <w:ind w:left="440" w:hanging="220"/>
      <w:jc w:val="left"/>
    </w:pPr>
    <w:rPr>
      <w:rFonts w:ascii="Cambria" w:eastAsia="微软雅黑" w:hAnsi="Cambria"/>
      <w:color w:val="595959"/>
      <w:kern w:val="20"/>
      <w:szCs w:val="20"/>
      <w:lang w:val="zh-CN"/>
    </w:rPr>
  </w:style>
  <w:style w:type="paragraph" w:styleId="aff9">
    <w:name w:val="Title"/>
    <w:basedOn w:val="a4"/>
    <w:next w:val="a4"/>
    <w:link w:val="Charf3"/>
    <w:uiPriority w:val="10"/>
    <w:unhideWhenUsed/>
    <w:qFormat/>
    <w:rsid w:val="009C2386"/>
    <w:pPr>
      <w:widowControl/>
      <w:pBdr>
        <w:top w:val="single" w:sz="4" w:space="16" w:color="7E97AD"/>
        <w:left w:val="single" w:sz="4" w:space="20" w:color="7E97AD"/>
        <w:bottom w:val="single" w:sz="4" w:space="16" w:color="7E97AD"/>
        <w:right w:val="single" w:sz="4" w:space="20" w:color="7E97AD"/>
      </w:pBdr>
      <w:shd w:val="clear" w:color="auto" w:fill="7E97AD"/>
      <w:spacing w:after="240" w:line="204" w:lineRule="auto"/>
      <w:ind w:left="432" w:right="432"/>
      <w:jc w:val="left"/>
    </w:pPr>
    <w:rPr>
      <w:rFonts w:ascii="Calibri" w:hAnsi="Calibri" w:cs="Arial"/>
      <w:caps/>
      <w:color w:val="FFFFFF"/>
      <w:kern w:val="28"/>
      <w:sz w:val="72"/>
      <w:szCs w:val="20"/>
      <w:lang w:val="zh-CN"/>
    </w:rPr>
  </w:style>
  <w:style w:type="character" w:customStyle="1" w:styleId="Charf3">
    <w:name w:val="标题 Char"/>
    <w:basedOn w:val="a5"/>
    <w:link w:val="aff9"/>
    <w:uiPriority w:val="10"/>
    <w:qFormat/>
    <w:rsid w:val="009C2386"/>
    <w:rPr>
      <w:rFonts w:ascii="Calibri" w:eastAsia="宋体" w:hAnsi="Calibri" w:cs="Arial"/>
      <w:caps/>
      <w:color w:val="FFFFFF"/>
      <w:kern w:val="28"/>
      <w:sz w:val="72"/>
      <w:szCs w:val="20"/>
      <w:shd w:val="clear" w:color="auto" w:fill="7E97AD"/>
      <w:lang w:val="zh-CN"/>
    </w:rPr>
  </w:style>
  <w:style w:type="character" w:styleId="affa">
    <w:name w:val="FollowedHyperlink"/>
    <w:basedOn w:val="a5"/>
    <w:unhideWhenUsed/>
    <w:qFormat/>
    <w:rsid w:val="009C2386"/>
    <w:rPr>
      <w:rFonts w:cs="Times New Roman"/>
      <w:color w:val="800080"/>
      <w:u w:val="single"/>
    </w:rPr>
  </w:style>
  <w:style w:type="character" w:styleId="affb">
    <w:name w:val="Emphasis"/>
    <w:basedOn w:val="a5"/>
    <w:unhideWhenUsed/>
    <w:qFormat/>
    <w:rsid w:val="009C2386"/>
  </w:style>
  <w:style w:type="character" w:styleId="affc">
    <w:name w:val="line number"/>
    <w:basedOn w:val="a5"/>
    <w:uiPriority w:val="99"/>
    <w:unhideWhenUsed/>
    <w:qFormat/>
    <w:rsid w:val="009C2386"/>
    <w:rPr>
      <w:rFonts w:cs="Times New Roman"/>
    </w:rPr>
  </w:style>
  <w:style w:type="character" w:styleId="HTML1">
    <w:name w:val="HTML Definition"/>
    <w:basedOn w:val="a5"/>
    <w:uiPriority w:val="99"/>
    <w:unhideWhenUsed/>
    <w:qFormat/>
    <w:rsid w:val="009C2386"/>
  </w:style>
  <w:style w:type="character" w:styleId="HTML2">
    <w:name w:val="HTML Typewriter"/>
    <w:basedOn w:val="a5"/>
    <w:uiPriority w:val="99"/>
    <w:unhideWhenUsed/>
    <w:qFormat/>
    <w:rsid w:val="009C2386"/>
    <w:rPr>
      <w:rFonts w:ascii="Consolas" w:eastAsia="Times New Roman" w:hAnsi="Consolas"/>
      <w:sz w:val="20"/>
    </w:rPr>
  </w:style>
  <w:style w:type="character" w:styleId="HTML3">
    <w:name w:val="HTML Variable"/>
    <w:basedOn w:val="a5"/>
    <w:uiPriority w:val="99"/>
    <w:unhideWhenUsed/>
    <w:qFormat/>
    <w:rsid w:val="009C2386"/>
  </w:style>
  <w:style w:type="character" w:styleId="affd">
    <w:name w:val="Hyperlink"/>
    <w:basedOn w:val="a5"/>
    <w:uiPriority w:val="99"/>
    <w:unhideWhenUsed/>
    <w:qFormat/>
    <w:rsid w:val="009C2386"/>
    <w:rPr>
      <w:color w:val="646464"/>
      <w:u w:val="single"/>
    </w:rPr>
  </w:style>
  <w:style w:type="character" w:styleId="HTML4">
    <w:name w:val="HTML Code"/>
    <w:basedOn w:val="a5"/>
    <w:uiPriority w:val="99"/>
    <w:unhideWhenUsed/>
    <w:qFormat/>
    <w:rsid w:val="009C2386"/>
    <w:rPr>
      <w:rFonts w:ascii="Consolas" w:eastAsia="Times New Roman" w:hAnsi="Consolas"/>
      <w:sz w:val="20"/>
    </w:rPr>
  </w:style>
  <w:style w:type="character" w:styleId="HTML5">
    <w:name w:val="HTML Cite"/>
    <w:basedOn w:val="a5"/>
    <w:uiPriority w:val="99"/>
    <w:unhideWhenUsed/>
    <w:qFormat/>
    <w:rsid w:val="009C2386"/>
  </w:style>
  <w:style w:type="character" w:styleId="HTML6">
    <w:name w:val="HTML Keyboard"/>
    <w:basedOn w:val="a5"/>
    <w:uiPriority w:val="99"/>
    <w:unhideWhenUsed/>
    <w:qFormat/>
    <w:rsid w:val="009C2386"/>
    <w:rPr>
      <w:rFonts w:ascii="Consolas" w:eastAsia="Times New Roman" w:hAnsi="Consolas"/>
      <w:sz w:val="20"/>
    </w:rPr>
  </w:style>
  <w:style w:type="paragraph" w:customStyle="1" w:styleId="affe">
    <w:name w:val="无间距"/>
    <w:link w:val="afff"/>
    <w:uiPriority w:val="1"/>
    <w:qFormat/>
    <w:rsid w:val="009C2386"/>
    <w:pPr>
      <w:spacing w:before="40"/>
    </w:pPr>
    <w:rPr>
      <w:rFonts w:ascii="Cambria" w:eastAsia="黑体" w:hAnsi="Cambria" w:cs="Times New Roman"/>
      <w:color w:val="595959"/>
      <w:kern w:val="0"/>
      <w:sz w:val="20"/>
      <w:szCs w:val="20"/>
      <w:lang w:val="zh-CN"/>
    </w:rPr>
  </w:style>
  <w:style w:type="character" w:customStyle="1" w:styleId="afff">
    <w:name w:val="无间距字符"/>
    <w:basedOn w:val="a5"/>
    <w:link w:val="affe"/>
    <w:uiPriority w:val="1"/>
    <w:qFormat/>
    <w:locked/>
    <w:rsid w:val="009C2386"/>
    <w:rPr>
      <w:rFonts w:ascii="Cambria" w:eastAsia="黑体" w:hAnsi="Cambria" w:cs="Times New Roman"/>
      <w:color w:val="595959"/>
      <w:kern w:val="0"/>
      <w:sz w:val="20"/>
      <w:szCs w:val="20"/>
      <w:lang w:val="zh-CN"/>
    </w:rPr>
  </w:style>
  <w:style w:type="paragraph" w:customStyle="1" w:styleId="afff0">
    <w:name w:val="引言"/>
    <w:basedOn w:val="a4"/>
    <w:next w:val="a4"/>
    <w:link w:val="afff1"/>
    <w:uiPriority w:val="9"/>
    <w:unhideWhenUsed/>
    <w:qFormat/>
    <w:rsid w:val="009C2386"/>
    <w:pPr>
      <w:widowControl/>
      <w:spacing w:before="240" w:after="240"/>
      <w:ind w:left="720" w:right="720"/>
      <w:jc w:val="left"/>
    </w:pPr>
    <w:rPr>
      <w:rFonts w:ascii="Cambria" w:eastAsia="微软雅黑" w:hAnsi="Cambria"/>
      <w:i/>
      <w:iCs/>
      <w:color w:val="7E97AD"/>
      <w:kern w:val="20"/>
      <w:sz w:val="28"/>
      <w:szCs w:val="20"/>
      <w:lang w:val="zh-CN"/>
    </w:rPr>
  </w:style>
  <w:style w:type="character" w:customStyle="1" w:styleId="afff1">
    <w:name w:val="引言字符"/>
    <w:link w:val="afff0"/>
    <w:uiPriority w:val="9"/>
    <w:qFormat/>
    <w:locked/>
    <w:rsid w:val="009C2386"/>
    <w:rPr>
      <w:rFonts w:ascii="Cambria" w:eastAsia="微软雅黑" w:hAnsi="Cambria" w:cs="Times New Roman"/>
      <w:i/>
      <w:iCs/>
      <w:color w:val="7E97AD"/>
      <w:kern w:val="20"/>
      <w:sz w:val="28"/>
      <w:szCs w:val="20"/>
      <w:lang w:val="zh-CN"/>
    </w:rPr>
  </w:style>
  <w:style w:type="paragraph" w:customStyle="1" w:styleId="16">
    <w:name w:val="书目1"/>
    <w:basedOn w:val="a4"/>
    <w:next w:val="a4"/>
    <w:uiPriority w:val="37"/>
    <w:unhideWhenUsed/>
    <w:qFormat/>
    <w:rsid w:val="009C2386"/>
    <w:pPr>
      <w:widowControl/>
      <w:jc w:val="left"/>
    </w:pPr>
    <w:rPr>
      <w:rFonts w:ascii="Cambria" w:eastAsia="微软雅黑" w:hAnsi="Cambria"/>
      <w:color w:val="595959"/>
      <w:kern w:val="20"/>
      <w:szCs w:val="20"/>
      <w:lang w:val="zh-CN"/>
    </w:rPr>
  </w:style>
  <w:style w:type="paragraph" w:customStyle="1" w:styleId="afff2">
    <w:name w:val="块文本"/>
    <w:basedOn w:val="a4"/>
    <w:uiPriority w:val="99"/>
    <w:unhideWhenUsed/>
    <w:qFormat/>
    <w:rsid w:val="009C2386"/>
    <w:pPr>
      <w:widowControl/>
      <w:pBdr>
        <w:top w:val="single" w:sz="2" w:space="10" w:color="7E97AD"/>
        <w:left w:val="single" w:sz="2" w:space="10" w:color="7E97AD"/>
        <w:bottom w:val="single" w:sz="2" w:space="10" w:color="7E97AD"/>
        <w:right w:val="single" w:sz="2" w:space="10" w:color="7E97AD"/>
      </w:pBdr>
      <w:ind w:left="1152" w:right="1152"/>
      <w:jc w:val="left"/>
    </w:pPr>
    <w:rPr>
      <w:rFonts w:ascii="Cambria" w:eastAsia="微软雅黑" w:hAnsi="Cambria"/>
      <w:i/>
      <w:iCs/>
      <w:color w:val="7E97AD"/>
      <w:kern w:val="20"/>
      <w:szCs w:val="20"/>
      <w:lang w:val="zh-CN"/>
    </w:rPr>
  </w:style>
  <w:style w:type="paragraph" w:customStyle="1" w:styleId="afff3">
    <w:name w:val="正文文本第一缩进"/>
    <w:basedOn w:val="aff0"/>
    <w:link w:val="afff4"/>
    <w:uiPriority w:val="99"/>
    <w:unhideWhenUsed/>
    <w:qFormat/>
    <w:rsid w:val="009C2386"/>
    <w:pPr>
      <w:spacing w:after="200"/>
      <w:ind w:firstLine="360"/>
    </w:pPr>
  </w:style>
  <w:style w:type="character" w:customStyle="1" w:styleId="afff4">
    <w:name w:val="正文文本第一缩进字符"/>
    <w:basedOn w:val="Chare"/>
    <w:link w:val="afff3"/>
    <w:uiPriority w:val="99"/>
    <w:qFormat/>
    <w:locked/>
    <w:rsid w:val="009C2386"/>
    <w:rPr>
      <w:rFonts w:ascii="Cambria" w:eastAsia="微软雅黑" w:hAnsi="Cambria" w:cs="Times New Roman"/>
      <w:color w:val="595959"/>
      <w:kern w:val="20"/>
      <w:szCs w:val="20"/>
      <w:lang w:val="zh-CN"/>
    </w:rPr>
  </w:style>
  <w:style w:type="paragraph" w:customStyle="1" w:styleId="2a">
    <w:name w:val="正文文本第一缩进 2"/>
    <w:basedOn w:val="ad"/>
    <w:link w:val="2b"/>
    <w:uiPriority w:val="99"/>
    <w:unhideWhenUsed/>
    <w:qFormat/>
    <w:rsid w:val="009C2386"/>
    <w:pPr>
      <w:widowControl/>
      <w:spacing w:after="200"/>
      <w:ind w:left="360" w:firstLine="360"/>
      <w:jc w:val="left"/>
    </w:pPr>
    <w:rPr>
      <w:rFonts w:ascii="Cambria" w:eastAsia="微软雅黑" w:hAnsi="Cambria"/>
      <w:color w:val="595959"/>
      <w:kern w:val="20"/>
      <w:sz w:val="21"/>
      <w:lang w:val="zh-CN"/>
    </w:rPr>
  </w:style>
  <w:style w:type="character" w:customStyle="1" w:styleId="2b">
    <w:name w:val="正文文本第一缩进 2 字符"/>
    <w:basedOn w:val="Char0"/>
    <w:link w:val="2a"/>
    <w:uiPriority w:val="99"/>
    <w:qFormat/>
    <w:locked/>
    <w:rsid w:val="009C2386"/>
    <w:rPr>
      <w:rFonts w:ascii="Cambria" w:eastAsia="微软雅黑" w:hAnsi="Cambria" w:cs="Times New Roman"/>
      <w:color w:val="595959"/>
      <w:kern w:val="20"/>
      <w:sz w:val="32"/>
      <w:szCs w:val="20"/>
      <w:lang w:val="zh-CN"/>
    </w:rPr>
  </w:style>
  <w:style w:type="paragraph" w:customStyle="1" w:styleId="afff5">
    <w:name w:val="描述"/>
    <w:basedOn w:val="a4"/>
    <w:next w:val="a4"/>
    <w:uiPriority w:val="35"/>
    <w:unhideWhenUsed/>
    <w:qFormat/>
    <w:rsid w:val="009C2386"/>
    <w:pPr>
      <w:widowControl/>
      <w:jc w:val="left"/>
    </w:pPr>
    <w:rPr>
      <w:rFonts w:ascii="Cambria" w:eastAsia="微软雅黑" w:hAnsi="Cambria"/>
      <w:b/>
      <w:bCs/>
      <w:color w:val="7E97AD"/>
      <w:kern w:val="20"/>
      <w:sz w:val="18"/>
      <w:szCs w:val="20"/>
      <w:lang w:val="zh-CN"/>
    </w:rPr>
  </w:style>
  <w:style w:type="paragraph" w:customStyle="1" w:styleId="afff6">
    <w:name w:val="注释文本"/>
    <w:basedOn w:val="a4"/>
    <w:link w:val="afff7"/>
    <w:uiPriority w:val="99"/>
    <w:unhideWhenUsed/>
    <w:qFormat/>
    <w:rsid w:val="009C2386"/>
    <w:pPr>
      <w:widowControl/>
      <w:jc w:val="left"/>
    </w:pPr>
    <w:rPr>
      <w:rFonts w:ascii="Cambria" w:eastAsia="微软雅黑" w:hAnsi="Cambria"/>
      <w:color w:val="595959"/>
      <w:kern w:val="20"/>
      <w:szCs w:val="20"/>
      <w:lang w:val="zh-CN"/>
    </w:rPr>
  </w:style>
  <w:style w:type="character" w:customStyle="1" w:styleId="afff7">
    <w:name w:val="备注文本字符"/>
    <w:link w:val="afff6"/>
    <w:uiPriority w:val="99"/>
    <w:qFormat/>
    <w:locked/>
    <w:rsid w:val="009C2386"/>
    <w:rPr>
      <w:rFonts w:ascii="Cambria" w:eastAsia="微软雅黑" w:hAnsi="Cambria" w:cs="Times New Roman"/>
      <w:color w:val="595959"/>
      <w:kern w:val="20"/>
      <w:szCs w:val="20"/>
      <w:lang w:val="zh-CN"/>
    </w:rPr>
  </w:style>
  <w:style w:type="paragraph" w:customStyle="1" w:styleId="afff8">
    <w:name w:val="注释主题"/>
    <w:basedOn w:val="afff6"/>
    <w:next w:val="afff6"/>
    <w:link w:val="afff9"/>
    <w:uiPriority w:val="99"/>
    <w:unhideWhenUsed/>
    <w:qFormat/>
    <w:rsid w:val="009C2386"/>
    <w:rPr>
      <w:b/>
      <w:bCs/>
    </w:rPr>
  </w:style>
  <w:style w:type="character" w:customStyle="1" w:styleId="afff9">
    <w:name w:val="备注主题字符"/>
    <w:link w:val="afff8"/>
    <w:uiPriority w:val="99"/>
    <w:qFormat/>
    <w:locked/>
    <w:rsid w:val="009C2386"/>
    <w:rPr>
      <w:rFonts w:ascii="Cambria" w:eastAsia="微软雅黑" w:hAnsi="Cambria" w:cs="Times New Roman"/>
      <w:b/>
      <w:bCs/>
      <w:color w:val="595959"/>
      <w:kern w:val="20"/>
      <w:szCs w:val="20"/>
      <w:lang w:val="zh-CN"/>
    </w:rPr>
  </w:style>
  <w:style w:type="paragraph" w:customStyle="1" w:styleId="afffa">
    <w:name w:val="信封地址"/>
    <w:basedOn w:val="a4"/>
    <w:uiPriority w:val="99"/>
    <w:unhideWhenUsed/>
    <w:qFormat/>
    <w:rsid w:val="009C2386"/>
    <w:pPr>
      <w:framePr w:w="7920" w:h="1980" w:hRule="exact" w:hSpace="180" w:wrap="around" w:hAnchor="page" w:xAlign="center" w:yAlign="bottom"/>
      <w:widowControl/>
      <w:ind w:left="2880"/>
      <w:jc w:val="left"/>
    </w:pPr>
    <w:rPr>
      <w:rFonts w:ascii="Calibri" w:hAnsi="Calibri" w:cs="Arial"/>
      <w:color w:val="595959"/>
      <w:kern w:val="20"/>
      <w:sz w:val="24"/>
      <w:szCs w:val="20"/>
      <w:lang w:val="zh-CN"/>
    </w:rPr>
  </w:style>
  <w:style w:type="paragraph" w:customStyle="1" w:styleId="afffb">
    <w:name w:val="信封寄信人地址"/>
    <w:basedOn w:val="a4"/>
    <w:uiPriority w:val="99"/>
    <w:unhideWhenUsed/>
    <w:qFormat/>
    <w:rsid w:val="009C2386"/>
    <w:pPr>
      <w:widowControl/>
      <w:jc w:val="left"/>
    </w:pPr>
    <w:rPr>
      <w:rFonts w:ascii="Calibri" w:hAnsi="Calibri" w:cs="Arial"/>
      <w:color w:val="595959"/>
      <w:kern w:val="20"/>
      <w:szCs w:val="20"/>
      <w:lang w:val="zh-CN"/>
    </w:rPr>
  </w:style>
  <w:style w:type="paragraph" w:customStyle="1" w:styleId="afffc">
    <w:name w:val="页脚文本"/>
    <w:basedOn w:val="a4"/>
    <w:link w:val="afffd"/>
    <w:uiPriority w:val="99"/>
    <w:unhideWhenUsed/>
    <w:qFormat/>
    <w:rsid w:val="009C2386"/>
    <w:pPr>
      <w:widowControl/>
      <w:jc w:val="left"/>
    </w:pPr>
    <w:rPr>
      <w:rFonts w:ascii="Cambria" w:eastAsia="微软雅黑" w:hAnsi="Cambria"/>
      <w:color w:val="595959"/>
      <w:kern w:val="20"/>
      <w:szCs w:val="20"/>
      <w:lang w:val="zh-CN"/>
    </w:rPr>
  </w:style>
  <w:style w:type="character" w:customStyle="1" w:styleId="afffd">
    <w:name w:val="页脚文本字符"/>
    <w:link w:val="afffc"/>
    <w:uiPriority w:val="99"/>
    <w:qFormat/>
    <w:locked/>
    <w:rsid w:val="009C2386"/>
    <w:rPr>
      <w:rFonts w:ascii="Cambria" w:eastAsia="微软雅黑" w:hAnsi="Cambria" w:cs="Times New Roman"/>
      <w:color w:val="595959"/>
      <w:kern w:val="20"/>
      <w:szCs w:val="20"/>
      <w:lang w:val="zh-CN"/>
    </w:rPr>
  </w:style>
  <w:style w:type="paragraph" w:customStyle="1" w:styleId="afffe">
    <w:name w:val="重要引言"/>
    <w:basedOn w:val="a4"/>
    <w:next w:val="a4"/>
    <w:link w:val="affff"/>
    <w:uiPriority w:val="30"/>
    <w:unhideWhenUsed/>
    <w:qFormat/>
    <w:rsid w:val="009C2386"/>
    <w:pPr>
      <w:widowControl/>
      <w:pBdr>
        <w:bottom w:val="single" w:sz="4" w:space="4" w:color="7E97AD"/>
      </w:pBdr>
      <w:spacing w:before="200" w:after="280"/>
      <w:ind w:left="936" w:right="936"/>
      <w:jc w:val="left"/>
    </w:pPr>
    <w:rPr>
      <w:rFonts w:ascii="Cambria" w:eastAsia="微软雅黑" w:hAnsi="Cambria"/>
      <w:b/>
      <w:bCs/>
      <w:i/>
      <w:iCs/>
      <w:color w:val="7E97AD"/>
      <w:kern w:val="20"/>
      <w:szCs w:val="20"/>
      <w:lang w:val="zh-CN"/>
    </w:rPr>
  </w:style>
  <w:style w:type="character" w:customStyle="1" w:styleId="affff">
    <w:name w:val="重要引言字符"/>
    <w:link w:val="afffe"/>
    <w:uiPriority w:val="30"/>
    <w:qFormat/>
    <w:locked/>
    <w:rsid w:val="009C2386"/>
    <w:rPr>
      <w:rFonts w:ascii="Cambria" w:eastAsia="微软雅黑" w:hAnsi="Cambria" w:cs="Times New Roman"/>
      <w:b/>
      <w:bCs/>
      <w:i/>
      <w:iCs/>
      <w:color w:val="7E97AD"/>
      <w:kern w:val="20"/>
      <w:szCs w:val="20"/>
      <w:lang w:val="zh-CN"/>
    </w:rPr>
  </w:style>
  <w:style w:type="paragraph" w:customStyle="1" w:styleId="17">
    <w:name w:val="列表段落1"/>
    <w:basedOn w:val="a4"/>
    <w:uiPriority w:val="34"/>
    <w:unhideWhenUsed/>
    <w:qFormat/>
    <w:rsid w:val="009C2386"/>
    <w:pPr>
      <w:widowControl/>
      <w:ind w:left="720"/>
      <w:contextualSpacing/>
      <w:jc w:val="left"/>
    </w:pPr>
    <w:rPr>
      <w:rFonts w:ascii="Cambria" w:eastAsia="微软雅黑" w:hAnsi="Cambria"/>
      <w:color w:val="595959"/>
      <w:kern w:val="20"/>
      <w:szCs w:val="20"/>
      <w:lang w:val="zh-CN"/>
    </w:rPr>
  </w:style>
  <w:style w:type="paragraph" w:customStyle="1" w:styleId="affff0">
    <w:name w:val="宏"/>
    <w:link w:val="affff1"/>
    <w:uiPriority w:val="99"/>
    <w:unhideWhenUsed/>
    <w:qFormat/>
    <w:rsid w:val="009C2386"/>
    <w:pPr>
      <w:tabs>
        <w:tab w:val="left" w:pos="480"/>
        <w:tab w:val="left" w:pos="960"/>
        <w:tab w:val="left" w:pos="1440"/>
        <w:tab w:val="left" w:pos="1920"/>
        <w:tab w:val="left" w:pos="2400"/>
        <w:tab w:val="left" w:pos="2880"/>
        <w:tab w:val="left" w:pos="3360"/>
        <w:tab w:val="left" w:pos="3840"/>
        <w:tab w:val="left" w:pos="4320"/>
      </w:tabs>
      <w:spacing w:before="40" w:line="300" w:lineRule="auto"/>
    </w:pPr>
    <w:rPr>
      <w:rFonts w:ascii="Consolas" w:eastAsia="Times New Roman" w:hAnsi="Consolas" w:cs="Consolas"/>
      <w:color w:val="595959"/>
      <w:kern w:val="0"/>
      <w:sz w:val="20"/>
      <w:szCs w:val="20"/>
      <w:lang w:val="zh-CN"/>
    </w:rPr>
  </w:style>
  <w:style w:type="character" w:customStyle="1" w:styleId="affff1">
    <w:name w:val="宏文本字符"/>
    <w:link w:val="affff0"/>
    <w:uiPriority w:val="99"/>
    <w:qFormat/>
    <w:locked/>
    <w:rsid w:val="009C2386"/>
    <w:rPr>
      <w:rFonts w:ascii="Consolas" w:eastAsia="Times New Roman" w:hAnsi="Consolas" w:cs="Consolas"/>
      <w:color w:val="595959"/>
      <w:kern w:val="0"/>
      <w:sz w:val="20"/>
      <w:szCs w:val="20"/>
      <w:lang w:val="zh-CN"/>
    </w:rPr>
  </w:style>
  <w:style w:type="paragraph" w:customStyle="1" w:styleId="affff2">
    <w:name w:val="消息头"/>
    <w:basedOn w:val="a4"/>
    <w:link w:val="affff3"/>
    <w:uiPriority w:val="99"/>
    <w:unhideWhenUsed/>
    <w:qFormat/>
    <w:rsid w:val="009C2386"/>
    <w:pPr>
      <w:widowControl/>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Calibri" w:hAnsi="Calibri" w:cs="Arial"/>
      <w:color w:val="595959"/>
      <w:kern w:val="20"/>
      <w:sz w:val="24"/>
      <w:szCs w:val="20"/>
      <w:lang w:val="zh-CN"/>
    </w:rPr>
  </w:style>
  <w:style w:type="character" w:customStyle="1" w:styleId="affff3">
    <w:name w:val="消息头字符"/>
    <w:link w:val="affff2"/>
    <w:uiPriority w:val="99"/>
    <w:qFormat/>
    <w:locked/>
    <w:rsid w:val="009C2386"/>
    <w:rPr>
      <w:rFonts w:ascii="Calibri" w:eastAsia="宋体" w:hAnsi="Calibri" w:cs="Arial"/>
      <w:color w:val="595959"/>
      <w:kern w:val="20"/>
      <w:sz w:val="24"/>
      <w:szCs w:val="20"/>
      <w:shd w:val="pct20" w:color="auto" w:fill="auto"/>
      <w:lang w:val="zh-CN"/>
    </w:rPr>
  </w:style>
  <w:style w:type="paragraph" w:customStyle="1" w:styleId="Web">
    <w:name w:val="正常 (Web)"/>
    <w:basedOn w:val="a4"/>
    <w:uiPriority w:val="99"/>
    <w:unhideWhenUsed/>
    <w:qFormat/>
    <w:rsid w:val="009C2386"/>
    <w:pPr>
      <w:widowControl/>
      <w:jc w:val="left"/>
    </w:pPr>
    <w:rPr>
      <w:rFonts w:eastAsia="黑体"/>
      <w:color w:val="595959"/>
      <w:kern w:val="20"/>
      <w:sz w:val="24"/>
      <w:szCs w:val="20"/>
      <w:lang w:val="zh-CN"/>
    </w:rPr>
  </w:style>
  <w:style w:type="paragraph" w:customStyle="1" w:styleId="affff4">
    <w:name w:val="正常缩进"/>
    <w:basedOn w:val="a4"/>
    <w:uiPriority w:val="99"/>
    <w:unhideWhenUsed/>
    <w:qFormat/>
    <w:rsid w:val="009C2386"/>
    <w:pPr>
      <w:widowControl/>
      <w:ind w:left="720"/>
      <w:jc w:val="left"/>
    </w:pPr>
    <w:rPr>
      <w:rFonts w:ascii="Cambria" w:eastAsia="微软雅黑" w:hAnsi="Cambria"/>
      <w:color w:val="595959"/>
      <w:kern w:val="20"/>
      <w:szCs w:val="20"/>
      <w:lang w:val="zh-CN"/>
    </w:rPr>
  </w:style>
  <w:style w:type="paragraph" w:customStyle="1" w:styleId="affff5">
    <w:name w:val="目录标题"/>
    <w:basedOn w:val="10"/>
    <w:next w:val="a4"/>
    <w:uiPriority w:val="39"/>
    <w:unhideWhenUsed/>
    <w:qFormat/>
    <w:rsid w:val="009C2386"/>
    <w:pPr>
      <w:keepNext w:val="0"/>
      <w:keepLines w:val="0"/>
      <w:pageBreakBefore/>
      <w:widowControl/>
      <w:spacing w:beforeLines="1000" w:after="360" w:line="240" w:lineRule="auto"/>
      <w:jc w:val="left"/>
      <w:outlineLvl w:val="9"/>
    </w:pPr>
    <w:rPr>
      <w:rFonts w:ascii="Cambria" w:eastAsia="微软雅黑" w:hAnsi="Cambria"/>
      <w:b w:val="0"/>
      <w:bCs w:val="0"/>
      <w:color w:val="595959"/>
      <w:kern w:val="20"/>
      <w:sz w:val="36"/>
      <w:szCs w:val="20"/>
      <w:lang w:val="zh-CN"/>
    </w:rPr>
  </w:style>
  <w:style w:type="paragraph" w:customStyle="1" w:styleId="affff6">
    <w:name w:val="表格标题"/>
    <w:basedOn w:val="a4"/>
    <w:uiPriority w:val="10"/>
    <w:qFormat/>
    <w:rsid w:val="009C2386"/>
    <w:pPr>
      <w:keepNext/>
      <w:widowControl/>
      <w:pBdr>
        <w:top w:val="single" w:sz="4" w:space="1" w:color="7E97AD"/>
        <w:left w:val="single" w:sz="4" w:space="6" w:color="7E97AD"/>
        <w:bottom w:val="single" w:sz="4" w:space="2" w:color="7E97AD"/>
        <w:right w:val="single" w:sz="4" w:space="6" w:color="7E97AD"/>
      </w:pBdr>
      <w:shd w:val="clear" w:color="auto" w:fill="7E97AD"/>
      <w:spacing w:before="160"/>
      <w:ind w:left="144" w:right="144"/>
      <w:jc w:val="left"/>
    </w:pPr>
    <w:rPr>
      <w:rFonts w:ascii="Calibri" w:hAnsi="Calibri" w:cs="Arial"/>
      <w:caps/>
      <w:color w:val="FFFFFF"/>
      <w:kern w:val="20"/>
      <w:sz w:val="24"/>
      <w:szCs w:val="20"/>
      <w:lang w:val="zh-CN"/>
    </w:rPr>
  </w:style>
  <w:style w:type="paragraph" w:customStyle="1" w:styleId="affff7">
    <w:name w:val="公司信息"/>
    <w:basedOn w:val="a4"/>
    <w:uiPriority w:val="2"/>
    <w:qFormat/>
    <w:rsid w:val="009C2386"/>
    <w:pPr>
      <w:widowControl/>
      <w:spacing w:after="40"/>
      <w:jc w:val="left"/>
    </w:pPr>
    <w:rPr>
      <w:rFonts w:ascii="Cambria" w:eastAsia="微软雅黑" w:hAnsi="Cambria"/>
      <w:color w:val="595959"/>
      <w:kern w:val="20"/>
      <w:szCs w:val="20"/>
      <w:lang w:val="zh-CN"/>
    </w:rPr>
  </w:style>
  <w:style w:type="paragraph" w:customStyle="1" w:styleId="affff8">
    <w:name w:val="摘要"/>
    <w:basedOn w:val="a4"/>
    <w:uiPriority w:val="20"/>
    <w:qFormat/>
    <w:rsid w:val="009C2386"/>
    <w:pPr>
      <w:widowControl/>
      <w:spacing w:before="360"/>
      <w:ind w:left="432" w:right="1080"/>
      <w:jc w:val="left"/>
    </w:pPr>
    <w:rPr>
      <w:rFonts w:ascii="Cambria" w:eastAsia="微软雅黑" w:hAnsi="Cambria"/>
      <w:i/>
      <w:iCs/>
      <w:color w:val="7F7F7F"/>
      <w:kern w:val="20"/>
      <w:sz w:val="28"/>
      <w:szCs w:val="20"/>
      <w:lang w:val="zh-CN"/>
    </w:rPr>
  </w:style>
  <w:style w:type="paragraph" w:customStyle="1" w:styleId="affff9">
    <w:name w:val="表格文字"/>
    <w:basedOn w:val="a4"/>
    <w:qFormat/>
    <w:rsid w:val="009C2386"/>
    <w:pPr>
      <w:widowControl/>
      <w:spacing w:before="60" w:after="60"/>
      <w:ind w:left="144" w:right="144"/>
      <w:jc w:val="left"/>
    </w:pPr>
    <w:rPr>
      <w:rFonts w:ascii="Cambria" w:eastAsia="微软雅黑" w:hAnsi="Cambria"/>
      <w:color w:val="595959"/>
      <w:kern w:val="20"/>
      <w:szCs w:val="20"/>
      <w:lang w:val="zh-CN"/>
    </w:rPr>
  </w:style>
  <w:style w:type="paragraph" w:customStyle="1" w:styleId="affffa">
    <w:name w:val="表格反转标题"/>
    <w:basedOn w:val="a4"/>
    <w:uiPriority w:val="10"/>
    <w:qFormat/>
    <w:rsid w:val="009C2386"/>
    <w:pPr>
      <w:widowControl/>
      <w:spacing w:after="40"/>
      <w:ind w:left="144" w:right="144"/>
      <w:jc w:val="left"/>
    </w:pPr>
    <w:rPr>
      <w:rFonts w:ascii="Calibri" w:hAnsi="Calibri" w:cs="Arial"/>
      <w:caps/>
      <w:color w:val="FFFFFF"/>
      <w:kern w:val="20"/>
      <w:sz w:val="24"/>
      <w:szCs w:val="20"/>
      <w:lang w:val="zh-CN"/>
    </w:rPr>
  </w:style>
  <w:style w:type="paragraph" w:customStyle="1" w:styleId="affffb">
    <w:name w:val="页眉阴影"/>
    <w:basedOn w:val="a4"/>
    <w:uiPriority w:val="99"/>
    <w:qFormat/>
    <w:rsid w:val="009C2386"/>
    <w:pPr>
      <w:widowControl/>
      <w:pBdr>
        <w:top w:val="single" w:sz="2" w:space="6" w:color="7E97AD"/>
        <w:left w:val="single" w:sz="2" w:space="20" w:color="7E97AD"/>
        <w:bottom w:val="single" w:sz="2" w:space="6" w:color="7E97AD"/>
        <w:right w:val="single" w:sz="2" w:space="20" w:color="7E97AD"/>
      </w:pBdr>
      <w:shd w:val="clear" w:color="auto" w:fill="7E97AD"/>
      <w:jc w:val="left"/>
    </w:pPr>
    <w:rPr>
      <w:rFonts w:ascii="Calibri" w:hAnsi="Calibri" w:cs="Arial"/>
      <w:caps/>
      <w:color w:val="FFFFFF"/>
      <w:kern w:val="20"/>
      <w:sz w:val="40"/>
      <w:szCs w:val="20"/>
      <w:lang w:val="zh-CN"/>
    </w:rPr>
  </w:style>
  <w:style w:type="paragraph" w:customStyle="1" w:styleId="p17">
    <w:name w:val="p17"/>
    <w:basedOn w:val="a4"/>
    <w:qFormat/>
    <w:rsid w:val="009C2386"/>
    <w:pPr>
      <w:widowControl/>
    </w:pPr>
    <w:rPr>
      <w:rFonts w:ascii="宋体" w:hAnsi="宋体" w:cs="宋体"/>
      <w:color w:val="000000"/>
      <w:kern w:val="0"/>
      <w:szCs w:val="21"/>
    </w:rPr>
  </w:style>
  <w:style w:type="paragraph" w:customStyle="1" w:styleId="p18">
    <w:name w:val="p18"/>
    <w:basedOn w:val="a4"/>
    <w:qFormat/>
    <w:rsid w:val="009C2386"/>
    <w:pPr>
      <w:widowControl/>
      <w:ind w:left="709" w:hanging="709"/>
    </w:pPr>
    <w:rPr>
      <w:rFonts w:ascii="宋体" w:hAnsi="宋体" w:cs="宋体"/>
      <w:color w:val="000000"/>
      <w:kern w:val="0"/>
      <w:szCs w:val="21"/>
    </w:rPr>
  </w:style>
  <w:style w:type="paragraph" w:customStyle="1" w:styleId="2c">
    <w:name w:val="样式 标题 2 + 宋体 五号 非加粗 黑色"/>
    <w:basedOn w:val="21"/>
    <w:qFormat/>
    <w:rsid w:val="009C2386"/>
    <w:pPr>
      <w:keepNext w:val="0"/>
      <w:keepLines w:val="0"/>
      <w:spacing w:line="416" w:lineRule="atLeast"/>
      <w:ind w:left="240"/>
    </w:pPr>
    <w:rPr>
      <w:rFonts w:ascii="宋体" w:eastAsia="宋体" w:hAnsi="宋体"/>
      <w:b w:val="0"/>
      <w:bCs w:val="0"/>
      <w:caps/>
      <w:color w:val="0D0D0D"/>
      <w:sz w:val="21"/>
    </w:rPr>
  </w:style>
  <w:style w:type="paragraph" w:customStyle="1" w:styleId="1">
    <w:name w:val="样式1"/>
    <w:basedOn w:val="a4"/>
    <w:qFormat/>
    <w:rsid w:val="009C2386"/>
    <w:pPr>
      <w:numPr>
        <w:numId w:val="11"/>
      </w:numPr>
    </w:pPr>
    <w:rPr>
      <w:rFonts w:ascii="宋体" w:hAnsi="宋体"/>
      <w:color w:val="000000"/>
      <w:szCs w:val="21"/>
    </w:rPr>
  </w:style>
  <w:style w:type="paragraph" w:customStyle="1" w:styleId="38">
    <w:name w:val="列出段落3"/>
    <w:basedOn w:val="a4"/>
    <w:uiPriority w:val="99"/>
    <w:unhideWhenUsed/>
    <w:rsid w:val="009C2386"/>
    <w:pPr>
      <w:widowControl/>
      <w:ind w:firstLineChars="200" w:firstLine="420"/>
      <w:jc w:val="left"/>
    </w:pPr>
    <w:rPr>
      <w:rFonts w:ascii="Cambria" w:eastAsia="微软雅黑" w:hAnsi="Cambria"/>
      <w:color w:val="000000"/>
      <w:kern w:val="20"/>
      <w:szCs w:val="20"/>
      <w:lang w:val="zh-CN"/>
    </w:rPr>
  </w:style>
  <w:style w:type="paragraph" w:customStyle="1" w:styleId="46">
    <w:name w:val="列出段落4"/>
    <w:basedOn w:val="a4"/>
    <w:uiPriority w:val="34"/>
    <w:qFormat/>
    <w:rsid w:val="009C2386"/>
    <w:pPr>
      <w:widowControl/>
      <w:ind w:firstLineChars="200" w:firstLine="420"/>
      <w:jc w:val="left"/>
    </w:pPr>
    <w:rPr>
      <w:rFonts w:ascii="Cambria" w:eastAsia="微软雅黑" w:hAnsi="Cambria"/>
      <w:color w:val="000000"/>
      <w:kern w:val="20"/>
      <w:szCs w:val="20"/>
      <w:lang w:val="zh-CN"/>
    </w:rPr>
  </w:style>
  <w:style w:type="paragraph" w:customStyle="1" w:styleId="Default">
    <w:name w:val="Default"/>
    <w:link w:val="DefaultCharChar"/>
    <w:qFormat/>
    <w:rsid w:val="009C2386"/>
    <w:pPr>
      <w:widowControl w:val="0"/>
      <w:autoSpaceDE w:val="0"/>
      <w:autoSpaceDN w:val="0"/>
      <w:adjustRightInd w:val="0"/>
    </w:pPr>
    <w:rPr>
      <w:rFonts w:ascii="微软雅黑" w:eastAsia="宋体" w:hAnsi="微软雅黑" w:cs="微软雅黑"/>
      <w:color w:val="000000"/>
      <w:kern w:val="0"/>
      <w:sz w:val="24"/>
      <w:szCs w:val="24"/>
    </w:rPr>
  </w:style>
  <w:style w:type="character" w:customStyle="1" w:styleId="affffc">
    <w:name w:val="书名"/>
    <w:uiPriority w:val="33"/>
    <w:unhideWhenUsed/>
    <w:qFormat/>
    <w:rsid w:val="009C2386"/>
    <w:rPr>
      <w:b/>
      <w:smallCaps/>
      <w:spacing w:val="5"/>
    </w:rPr>
  </w:style>
  <w:style w:type="character" w:customStyle="1" w:styleId="affffd">
    <w:name w:val="注释引用"/>
    <w:uiPriority w:val="99"/>
    <w:unhideWhenUsed/>
    <w:qFormat/>
    <w:rsid w:val="009C2386"/>
    <w:rPr>
      <w:sz w:val="16"/>
    </w:rPr>
  </w:style>
  <w:style w:type="character" w:customStyle="1" w:styleId="affffe">
    <w:name w:val="尾注参考线"/>
    <w:uiPriority w:val="99"/>
    <w:unhideWhenUsed/>
    <w:qFormat/>
    <w:rsid w:val="009C2386"/>
    <w:rPr>
      <w:vertAlign w:val="superscript"/>
    </w:rPr>
  </w:style>
  <w:style w:type="character" w:customStyle="1" w:styleId="18">
    <w:name w:val="已访问的超链接1"/>
    <w:uiPriority w:val="99"/>
    <w:unhideWhenUsed/>
    <w:qFormat/>
    <w:rsid w:val="009C2386"/>
    <w:rPr>
      <w:color w:val="969696"/>
      <w:u w:val="single"/>
    </w:rPr>
  </w:style>
  <w:style w:type="character" w:customStyle="1" w:styleId="afffff">
    <w:name w:val="页脚参考线"/>
    <w:uiPriority w:val="99"/>
    <w:unhideWhenUsed/>
    <w:qFormat/>
    <w:rsid w:val="009C2386"/>
    <w:rPr>
      <w:vertAlign w:val="superscript"/>
    </w:rPr>
  </w:style>
  <w:style w:type="character" w:customStyle="1" w:styleId="HTML7">
    <w:name w:val="HTML 缩写词"/>
    <w:basedOn w:val="a5"/>
    <w:uiPriority w:val="99"/>
    <w:unhideWhenUsed/>
    <w:qFormat/>
    <w:rsid w:val="009C2386"/>
    <w:rPr>
      <w:rFonts w:cs="Times New Roman"/>
    </w:rPr>
  </w:style>
  <w:style w:type="character" w:customStyle="1" w:styleId="HTML8">
    <w:name w:val="HTML 示例"/>
    <w:uiPriority w:val="99"/>
    <w:unhideWhenUsed/>
    <w:qFormat/>
    <w:rsid w:val="009C2386"/>
    <w:rPr>
      <w:rFonts w:ascii="Consolas" w:eastAsia="Times New Roman" w:hAnsi="Consolas"/>
      <w:sz w:val="24"/>
    </w:rPr>
  </w:style>
  <w:style w:type="character" w:customStyle="1" w:styleId="afffff0">
    <w:name w:val="重要强调"/>
    <w:uiPriority w:val="21"/>
    <w:unhideWhenUsed/>
    <w:qFormat/>
    <w:rsid w:val="009C2386"/>
    <w:rPr>
      <w:b/>
      <w:i/>
      <w:color w:val="7E97AD"/>
    </w:rPr>
  </w:style>
  <w:style w:type="character" w:customStyle="1" w:styleId="afffff1">
    <w:name w:val="重要参考资料"/>
    <w:uiPriority w:val="32"/>
    <w:unhideWhenUsed/>
    <w:qFormat/>
    <w:rsid w:val="009C2386"/>
    <w:rPr>
      <w:b/>
      <w:smallCaps/>
      <w:color w:val="CC8E60"/>
      <w:spacing w:val="5"/>
      <w:u w:val="single"/>
    </w:rPr>
  </w:style>
  <w:style w:type="character" w:customStyle="1" w:styleId="afffff2">
    <w:name w:val="增强"/>
    <w:uiPriority w:val="1"/>
    <w:unhideWhenUsed/>
    <w:qFormat/>
    <w:rsid w:val="009C2386"/>
    <w:rPr>
      <w:b/>
    </w:rPr>
  </w:style>
  <w:style w:type="character" w:customStyle="1" w:styleId="afffff3">
    <w:name w:val="次要强调"/>
    <w:uiPriority w:val="19"/>
    <w:unhideWhenUsed/>
    <w:qFormat/>
    <w:rsid w:val="009C2386"/>
    <w:rPr>
      <w:i/>
      <w:color w:val="7F7F7F"/>
    </w:rPr>
  </w:style>
  <w:style w:type="character" w:customStyle="1" w:styleId="afffff4">
    <w:name w:val="次要参考资料"/>
    <w:uiPriority w:val="31"/>
    <w:unhideWhenUsed/>
    <w:qFormat/>
    <w:rsid w:val="009C2386"/>
    <w:rPr>
      <w:smallCaps/>
      <w:color w:val="CC8E60"/>
      <w:u w:val="single"/>
    </w:rPr>
  </w:style>
  <w:style w:type="character" w:customStyle="1" w:styleId="CharChar11">
    <w:name w:val="Char Char11"/>
    <w:rsid w:val="009C2386"/>
    <w:rPr>
      <w:kern w:val="2"/>
      <w:sz w:val="18"/>
    </w:rPr>
  </w:style>
  <w:style w:type="character" w:customStyle="1" w:styleId="19">
    <w:name w:val="书籍标题1"/>
    <w:qFormat/>
    <w:rsid w:val="009C2386"/>
    <w:rPr>
      <w:b/>
      <w:bCs/>
      <w:smallCaps/>
      <w:spacing w:val="5"/>
    </w:rPr>
  </w:style>
  <w:style w:type="character" w:customStyle="1" w:styleId="apple-converted-space">
    <w:name w:val="apple-converted-space"/>
    <w:rsid w:val="009C2386"/>
  </w:style>
  <w:style w:type="character" w:customStyle="1" w:styleId="-Char">
    <w:name w:val="标书-正文 Char"/>
    <w:link w:val="-"/>
    <w:rsid w:val="009C2386"/>
    <w:rPr>
      <w:rFonts w:ascii="Arial" w:hAnsi="Arial" w:cs="Arial"/>
    </w:rPr>
  </w:style>
  <w:style w:type="paragraph" w:customStyle="1" w:styleId="-">
    <w:name w:val="标书-正文"/>
    <w:basedOn w:val="a4"/>
    <w:link w:val="-Char"/>
    <w:rsid w:val="009C2386"/>
    <w:pPr>
      <w:spacing w:before="56" w:after="113" w:line="300" w:lineRule="auto"/>
      <w:ind w:firstLineChars="200" w:firstLine="200"/>
      <w:jc w:val="left"/>
    </w:pPr>
    <w:rPr>
      <w:rFonts w:ascii="Arial" w:eastAsiaTheme="minorEastAsia" w:hAnsi="Arial" w:cs="Arial"/>
      <w:szCs w:val="22"/>
    </w:rPr>
  </w:style>
  <w:style w:type="character" w:customStyle="1" w:styleId="Charf4">
    <w:name w:val="正文首行缩进 Char"/>
    <w:link w:val="afffff5"/>
    <w:rsid w:val="009C2386"/>
  </w:style>
  <w:style w:type="paragraph" w:styleId="afffff5">
    <w:name w:val="Body Text First Indent"/>
    <w:basedOn w:val="aff0"/>
    <w:link w:val="Charf4"/>
    <w:rsid w:val="009C2386"/>
    <w:pPr>
      <w:widowControl w:val="0"/>
      <w:ind w:firstLine="420"/>
      <w:jc w:val="both"/>
    </w:pPr>
    <w:rPr>
      <w:rFonts w:asciiTheme="minorHAnsi" w:eastAsiaTheme="minorEastAsia" w:hAnsiTheme="minorHAnsi" w:cstheme="minorBidi"/>
      <w:color w:val="auto"/>
      <w:kern w:val="2"/>
      <w:szCs w:val="22"/>
      <w:lang w:val="en-US"/>
    </w:rPr>
  </w:style>
  <w:style w:type="character" w:customStyle="1" w:styleId="-1Char">
    <w:name w:val="彩色列表 - 强调文字颜色 1 Char"/>
    <w:link w:val="-1"/>
    <w:rsid w:val="009C2386"/>
    <w:rPr>
      <w:sz w:val="24"/>
    </w:rPr>
  </w:style>
  <w:style w:type="table" w:styleId="-1">
    <w:name w:val="Colorful List Accent 1"/>
    <w:basedOn w:val="a6"/>
    <w:link w:val="-1Char"/>
    <w:rsid w:val="009C2386"/>
    <w:rPr>
      <w:sz w:val="24"/>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font8">
    <w:name w:val="font8"/>
    <w:basedOn w:val="a4"/>
    <w:rsid w:val="009C2386"/>
    <w:pPr>
      <w:widowControl/>
      <w:spacing w:before="100" w:beforeAutospacing="1" w:after="100" w:afterAutospacing="1"/>
      <w:jc w:val="left"/>
    </w:pPr>
    <w:rPr>
      <w:color w:val="000000"/>
      <w:kern w:val="0"/>
      <w:sz w:val="14"/>
      <w:szCs w:val="14"/>
    </w:rPr>
  </w:style>
  <w:style w:type="paragraph" w:customStyle="1" w:styleId="xl98">
    <w:name w:val="xl98"/>
    <w:basedOn w:val="a4"/>
    <w:rsid w:val="009C2386"/>
    <w:pPr>
      <w:widowControl/>
      <w:pBdr>
        <w:right w:val="single" w:sz="8" w:space="0" w:color="auto"/>
      </w:pBdr>
      <w:spacing w:before="100" w:beforeAutospacing="1" w:after="100" w:afterAutospacing="1"/>
    </w:pPr>
    <w:rPr>
      <w:rFonts w:ascii="宋体" w:hAnsi="宋体" w:cs="宋体"/>
      <w:kern w:val="0"/>
      <w:szCs w:val="21"/>
    </w:rPr>
  </w:style>
  <w:style w:type="paragraph" w:customStyle="1" w:styleId="xl130">
    <w:name w:val="xl130"/>
    <w:basedOn w:val="a4"/>
    <w:rsid w:val="009C2386"/>
    <w:pPr>
      <w:widowControl/>
      <w:pBdr>
        <w:left w:val="single" w:sz="8" w:space="0" w:color="auto"/>
        <w:right w:val="single" w:sz="8" w:space="0" w:color="auto"/>
      </w:pBdr>
      <w:spacing w:before="100" w:beforeAutospacing="1" w:after="100" w:afterAutospacing="1"/>
      <w:jc w:val="left"/>
    </w:pPr>
    <w:rPr>
      <w:rFonts w:ascii="Arial" w:hAnsi="Arial" w:cs="Arial"/>
      <w:color w:val="FF0000"/>
      <w:kern w:val="0"/>
      <w:szCs w:val="21"/>
    </w:rPr>
  </w:style>
  <w:style w:type="paragraph" w:customStyle="1" w:styleId="xl108">
    <w:name w:val="xl108"/>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b/>
      <w:bCs/>
      <w:kern w:val="0"/>
      <w:szCs w:val="21"/>
    </w:rPr>
  </w:style>
  <w:style w:type="paragraph" w:customStyle="1" w:styleId="xl72">
    <w:name w:val="xl72"/>
    <w:basedOn w:val="a4"/>
    <w:rsid w:val="009C2386"/>
    <w:pPr>
      <w:widowControl/>
      <w:pBdr>
        <w:right w:val="single" w:sz="8" w:space="0" w:color="auto"/>
      </w:pBdr>
      <w:spacing w:before="100" w:beforeAutospacing="1" w:after="100" w:afterAutospacing="1"/>
      <w:jc w:val="left"/>
    </w:pPr>
    <w:rPr>
      <w:rFonts w:ascii="Cambria" w:hAnsi="Cambria" w:cs="宋体"/>
      <w:color w:val="FF0000"/>
      <w:kern w:val="0"/>
      <w:szCs w:val="21"/>
    </w:rPr>
  </w:style>
  <w:style w:type="paragraph" w:customStyle="1" w:styleId="xl91">
    <w:name w:val="xl91"/>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Arial" w:hAnsi="Arial" w:cs="Arial"/>
      <w:kern w:val="0"/>
      <w:sz w:val="20"/>
      <w:szCs w:val="20"/>
    </w:rPr>
  </w:style>
  <w:style w:type="paragraph" w:customStyle="1" w:styleId="font19">
    <w:name w:val="font19"/>
    <w:basedOn w:val="a4"/>
    <w:rsid w:val="009C2386"/>
    <w:pPr>
      <w:widowControl/>
      <w:spacing w:before="100" w:beforeAutospacing="1" w:after="100" w:afterAutospacing="1"/>
      <w:jc w:val="left"/>
    </w:pPr>
    <w:rPr>
      <w:rFonts w:ascii="Cambria" w:hAnsi="Cambria" w:cs="宋体"/>
      <w:color w:val="000000"/>
      <w:kern w:val="0"/>
      <w:sz w:val="20"/>
      <w:szCs w:val="20"/>
    </w:rPr>
  </w:style>
  <w:style w:type="paragraph" w:customStyle="1" w:styleId="xl138">
    <w:name w:val="xl138"/>
    <w:basedOn w:val="a4"/>
    <w:rsid w:val="009C2386"/>
    <w:pPr>
      <w:widowControl/>
      <w:pBdr>
        <w:bottom w:val="single" w:sz="8" w:space="0" w:color="auto"/>
        <w:right w:val="single" w:sz="8" w:space="0" w:color="auto"/>
      </w:pBdr>
      <w:spacing w:before="100" w:beforeAutospacing="1" w:after="100" w:afterAutospacing="1"/>
      <w:jc w:val="left"/>
    </w:pPr>
    <w:rPr>
      <w:rFonts w:ascii="宋体" w:hAnsi="宋体" w:cs="宋体"/>
      <w:color w:val="FF0000"/>
      <w:kern w:val="0"/>
      <w:szCs w:val="21"/>
    </w:rPr>
  </w:style>
  <w:style w:type="paragraph" w:customStyle="1" w:styleId="xl104">
    <w:name w:val="xl104"/>
    <w:basedOn w:val="a4"/>
    <w:rsid w:val="009C2386"/>
    <w:pPr>
      <w:widowControl/>
      <w:pBdr>
        <w:left w:val="single" w:sz="8" w:space="0" w:color="auto"/>
        <w:bottom w:val="single" w:sz="8" w:space="0" w:color="auto"/>
        <w:right w:val="single" w:sz="8" w:space="0" w:color="auto"/>
      </w:pBdr>
      <w:spacing w:before="100" w:beforeAutospacing="1" w:after="100" w:afterAutospacing="1"/>
    </w:pPr>
    <w:rPr>
      <w:rFonts w:ascii="宋体" w:hAnsi="宋体" w:cs="宋体"/>
      <w:kern w:val="0"/>
      <w:szCs w:val="21"/>
    </w:rPr>
  </w:style>
  <w:style w:type="character" w:customStyle="1" w:styleId="Char10">
    <w:name w:val="正文首行缩进 Char1"/>
    <w:basedOn w:val="Chare"/>
    <w:semiHidden/>
    <w:rsid w:val="009C2386"/>
    <w:rPr>
      <w:rFonts w:ascii="Cambria" w:eastAsia="微软雅黑" w:hAnsi="Cambria" w:cs="Times New Roman"/>
      <w:color w:val="595959"/>
      <w:kern w:val="20"/>
      <w:szCs w:val="20"/>
      <w:lang w:val="zh-CN"/>
    </w:rPr>
  </w:style>
  <w:style w:type="paragraph" w:customStyle="1" w:styleId="xl122">
    <w:name w:val="xl122"/>
    <w:basedOn w:val="a4"/>
    <w:rsid w:val="009C2386"/>
    <w:pPr>
      <w:widowControl/>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hAnsi="宋体" w:cs="宋体"/>
      <w:color w:val="FF0000"/>
      <w:kern w:val="0"/>
      <w:szCs w:val="21"/>
    </w:rPr>
  </w:style>
  <w:style w:type="paragraph" w:customStyle="1" w:styleId="xl133">
    <w:name w:val="xl133"/>
    <w:basedOn w:val="a4"/>
    <w:rsid w:val="009C2386"/>
    <w:pPr>
      <w:widowControl/>
      <w:pBdr>
        <w:left w:val="single" w:sz="8" w:space="0" w:color="auto"/>
        <w:bottom w:val="single" w:sz="8" w:space="0" w:color="auto"/>
        <w:right w:val="single" w:sz="8" w:space="0" w:color="000000"/>
      </w:pBdr>
      <w:spacing w:before="100" w:beforeAutospacing="1" w:after="100" w:afterAutospacing="1"/>
      <w:jc w:val="left"/>
    </w:pPr>
    <w:rPr>
      <w:rFonts w:ascii="宋体" w:hAnsi="宋体" w:cs="宋体"/>
      <w:kern w:val="0"/>
      <w:szCs w:val="21"/>
    </w:rPr>
  </w:style>
  <w:style w:type="paragraph" w:customStyle="1" w:styleId="xl103">
    <w:name w:val="xl103"/>
    <w:basedOn w:val="a4"/>
    <w:rsid w:val="009C2386"/>
    <w:pPr>
      <w:widowControl/>
      <w:pBdr>
        <w:left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xl94">
    <w:name w:val="xl94"/>
    <w:basedOn w:val="a4"/>
    <w:rsid w:val="009C2386"/>
    <w:pPr>
      <w:widowControl/>
      <w:pBdr>
        <w:bottom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xl123">
    <w:name w:val="xl123"/>
    <w:basedOn w:val="a4"/>
    <w:rsid w:val="009C2386"/>
    <w:pPr>
      <w:widowControl/>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hAnsi="宋体" w:cs="宋体"/>
      <w:kern w:val="0"/>
      <w:szCs w:val="21"/>
    </w:rPr>
  </w:style>
  <w:style w:type="paragraph" w:customStyle="1" w:styleId="xl156">
    <w:name w:val="xl156"/>
    <w:basedOn w:val="a4"/>
    <w:rsid w:val="009C2386"/>
    <w:pPr>
      <w:widowControl/>
      <w:pBdr>
        <w:left w:val="single" w:sz="8" w:space="0" w:color="auto"/>
      </w:pBdr>
      <w:spacing w:before="100" w:beforeAutospacing="1" w:after="100" w:afterAutospacing="1"/>
      <w:jc w:val="center"/>
    </w:pPr>
    <w:rPr>
      <w:rFonts w:ascii="宋体" w:hAnsi="宋体" w:cs="宋体"/>
      <w:kern w:val="0"/>
      <w:sz w:val="24"/>
    </w:rPr>
  </w:style>
  <w:style w:type="paragraph" w:customStyle="1" w:styleId="xl74">
    <w:name w:val="xl74"/>
    <w:basedOn w:val="a4"/>
    <w:rsid w:val="009C2386"/>
    <w:pPr>
      <w:widowControl/>
      <w:pBdr>
        <w:right w:val="single" w:sz="8" w:space="0" w:color="auto"/>
      </w:pBdr>
      <w:spacing w:before="100" w:beforeAutospacing="1" w:after="100" w:afterAutospacing="1"/>
    </w:pPr>
    <w:rPr>
      <w:rFonts w:ascii="宋体" w:hAnsi="宋体" w:cs="宋体"/>
      <w:color w:val="FF0000"/>
      <w:kern w:val="0"/>
      <w:szCs w:val="21"/>
    </w:rPr>
  </w:style>
  <w:style w:type="paragraph" w:customStyle="1" w:styleId="xl120">
    <w:name w:val="xl120"/>
    <w:basedOn w:val="a4"/>
    <w:rsid w:val="009C2386"/>
    <w:pPr>
      <w:widowControl/>
      <w:pBdr>
        <w:left w:val="single" w:sz="8" w:space="0" w:color="auto"/>
        <w:right w:val="single" w:sz="8" w:space="0" w:color="000000"/>
      </w:pBdr>
      <w:shd w:val="clear" w:color="000000" w:fill="FFFFFF"/>
      <w:spacing w:before="100" w:beforeAutospacing="1" w:after="100" w:afterAutospacing="1"/>
      <w:jc w:val="center"/>
    </w:pPr>
    <w:rPr>
      <w:rFonts w:ascii="宋体" w:hAnsi="宋体" w:cs="宋体"/>
      <w:color w:val="FF0000"/>
      <w:kern w:val="0"/>
      <w:szCs w:val="21"/>
    </w:rPr>
  </w:style>
  <w:style w:type="paragraph" w:customStyle="1" w:styleId="xl105">
    <w:name w:val="xl105"/>
    <w:basedOn w:val="a4"/>
    <w:rsid w:val="009C2386"/>
    <w:pPr>
      <w:widowControl/>
      <w:pBdr>
        <w:top w:val="single" w:sz="8" w:space="0" w:color="auto"/>
        <w:left w:val="single" w:sz="8" w:space="0" w:color="auto"/>
        <w:right w:val="single" w:sz="8" w:space="0" w:color="auto"/>
      </w:pBdr>
      <w:spacing w:before="100" w:beforeAutospacing="1" w:after="100" w:afterAutospacing="1"/>
      <w:jc w:val="left"/>
    </w:pPr>
    <w:rPr>
      <w:rFonts w:ascii="Arial" w:hAnsi="Arial" w:cs="Arial"/>
      <w:color w:val="FF0000"/>
      <w:kern w:val="0"/>
      <w:sz w:val="20"/>
      <w:szCs w:val="20"/>
    </w:rPr>
  </w:style>
  <w:style w:type="paragraph" w:customStyle="1" w:styleId="xl152">
    <w:name w:val="xl152"/>
    <w:basedOn w:val="a4"/>
    <w:rsid w:val="009C2386"/>
    <w:pPr>
      <w:widowControl/>
      <w:pBdr>
        <w:bottom w:val="single" w:sz="8" w:space="0" w:color="auto"/>
        <w:right w:val="single" w:sz="8" w:space="0" w:color="auto"/>
      </w:pBdr>
      <w:spacing w:before="100" w:beforeAutospacing="1" w:after="100" w:afterAutospacing="1"/>
      <w:jc w:val="center"/>
    </w:pPr>
    <w:rPr>
      <w:rFonts w:ascii="宋体" w:hAnsi="宋体" w:cs="宋体"/>
      <w:kern w:val="0"/>
      <w:sz w:val="24"/>
    </w:rPr>
  </w:style>
  <w:style w:type="paragraph" w:customStyle="1" w:styleId="xl128">
    <w:name w:val="xl128"/>
    <w:basedOn w:val="a4"/>
    <w:rsid w:val="009C2386"/>
    <w:pPr>
      <w:widowControl/>
      <w:pBdr>
        <w:right w:val="single" w:sz="8" w:space="0" w:color="auto"/>
      </w:pBdr>
      <w:spacing w:before="100" w:beforeAutospacing="1" w:after="100" w:afterAutospacing="1"/>
    </w:pPr>
    <w:rPr>
      <w:rFonts w:ascii="Wingdings" w:hAnsi="Wingdings" w:cs="宋体"/>
      <w:kern w:val="0"/>
      <w:szCs w:val="21"/>
    </w:rPr>
  </w:style>
  <w:style w:type="paragraph" w:customStyle="1" w:styleId="font6">
    <w:name w:val="font6"/>
    <w:basedOn w:val="a4"/>
    <w:rsid w:val="009C2386"/>
    <w:pPr>
      <w:widowControl/>
      <w:spacing w:before="100" w:beforeAutospacing="1" w:after="100" w:afterAutospacing="1"/>
      <w:jc w:val="left"/>
    </w:pPr>
    <w:rPr>
      <w:rFonts w:ascii="宋体" w:hAnsi="宋体" w:cs="宋体"/>
      <w:b/>
      <w:bCs/>
      <w:color w:val="000000"/>
      <w:kern w:val="0"/>
      <w:szCs w:val="21"/>
    </w:rPr>
  </w:style>
  <w:style w:type="paragraph" w:customStyle="1" w:styleId="xl117">
    <w:name w:val="xl117"/>
    <w:basedOn w:val="a4"/>
    <w:rsid w:val="009C2386"/>
    <w:pPr>
      <w:widowControl/>
      <w:pBdr>
        <w:bottom w:val="single" w:sz="8" w:space="0" w:color="auto"/>
        <w:right w:val="single" w:sz="8" w:space="0" w:color="auto"/>
      </w:pBdr>
      <w:shd w:val="clear" w:color="000000" w:fill="FFFFFF"/>
      <w:spacing w:before="100" w:beforeAutospacing="1" w:after="100" w:afterAutospacing="1"/>
      <w:jc w:val="left"/>
    </w:pPr>
    <w:rPr>
      <w:rFonts w:ascii="宋体" w:hAnsi="宋体" w:cs="宋体"/>
      <w:kern w:val="0"/>
      <w:szCs w:val="21"/>
    </w:rPr>
  </w:style>
  <w:style w:type="paragraph" w:customStyle="1" w:styleId="font24">
    <w:name w:val="font24"/>
    <w:basedOn w:val="a4"/>
    <w:rsid w:val="009C2386"/>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4"/>
    <w:rsid w:val="009C2386"/>
    <w:pPr>
      <w:widowControl/>
      <w:spacing w:before="100" w:beforeAutospacing="1" w:after="100" w:afterAutospacing="1"/>
      <w:jc w:val="left"/>
    </w:pPr>
    <w:rPr>
      <w:rFonts w:ascii="宋体" w:hAnsi="宋体" w:cs="宋体"/>
      <w:color w:val="FF0000"/>
      <w:kern w:val="0"/>
      <w:szCs w:val="21"/>
    </w:rPr>
  </w:style>
  <w:style w:type="paragraph" w:customStyle="1" w:styleId="font5">
    <w:name w:val="font5"/>
    <w:basedOn w:val="a4"/>
    <w:rsid w:val="009C2386"/>
    <w:pPr>
      <w:widowControl/>
      <w:spacing w:before="100" w:beforeAutospacing="1" w:after="100" w:afterAutospacing="1"/>
      <w:jc w:val="left"/>
    </w:pPr>
    <w:rPr>
      <w:rFonts w:ascii="Cambria" w:hAnsi="Cambria" w:cs="宋体"/>
      <w:color w:val="000000"/>
      <w:kern w:val="0"/>
      <w:szCs w:val="21"/>
    </w:rPr>
  </w:style>
  <w:style w:type="paragraph" w:customStyle="1" w:styleId="xl75">
    <w:name w:val="xl75"/>
    <w:basedOn w:val="a4"/>
    <w:rsid w:val="009C2386"/>
    <w:pPr>
      <w:widowControl/>
      <w:pBdr>
        <w:bottom w:val="single" w:sz="8" w:space="0" w:color="auto"/>
        <w:right w:val="single" w:sz="8" w:space="0" w:color="auto"/>
      </w:pBdr>
      <w:spacing w:before="100" w:beforeAutospacing="1" w:after="100" w:afterAutospacing="1"/>
      <w:jc w:val="left"/>
    </w:pPr>
    <w:rPr>
      <w:rFonts w:ascii="宋体" w:hAnsi="宋体" w:cs="宋体"/>
      <w:color w:val="008080"/>
      <w:kern w:val="0"/>
      <w:szCs w:val="21"/>
      <w:u w:val="single"/>
    </w:rPr>
  </w:style>
  <w:style w:type="paragraph" w:customStyle="1" w:styleId="xl65">
    <w:name w:val="xl65"/>
    <w:basedOn w:val="a4"/>
    <w:rsid w:val="009C2386"/>
    <w:pPr>
      <w:widowControl/>
      <w:pBdr>
        <w:right w:val="single" w:sz="8" w:space="0" w:color="auto"/>
      </w:pBdr>
      <w:spacing w:before="100" w:beforeAutospacing="1" w:after="100" w:afterAutospacing="1"/>
      <w:jc w:val="left"/>
    </w:pPr>
    <w:rPr>
      <w:rFonts w:ascii="宋体" w:hAnsi="宋体" w:cs="宋体"/>
      <w:kern w:val="0"/>
      <w:szCs w:val="21"/>
    </w:rPr>
  </w:style>
  <w:style w:type="paragraph" w:customStyle="1" w:styleId="xl79">
    <w:name w:val="xl79"/>
    <w:basedOn w:val="a4"/>
    <w:rsid w:val="009C2386"/>
    <w:pPr>
      <w:widowControl/>
      <w:pBdr>
        <w:left w:val="single" w:sz="8" w:space="0" w:color="auto"/>
        <w:right w:val="single" w:sz="8" w:space="0" w:color="auto"/>
      </w:pBdr>
      <w:spacing w:before="100" w:beforeAutospacing="1" w:after="100" w:afterAutospacing="1"/>
      <w:jc w:val="left"/>
    </w:pPr>
    <w:rPr>
      <w:rFonts w:ascii="宋体" w:hAnsi="宋体" w:cs="宋体"/>
      <w:color w:val="FF0000"/>
      <w:kern w:val="0"/>
      <w:szCs w:val="21"/>
    </w:rPr>
  </w:style>
  <w:style w:type="paragraph" w:customStyle="1" w:styleId="xl146">
    <w:name w:val="xl146"/>
    <w:basedOn w:val="a4"/>
    <w:rsid w:val="009C2386"/>
    <w:pPr>
      <w:widowControl/>
      <w:pBdr>
        <w:left w:val="single" w:sz="8" w:space="0" w:color="auto"/>
        <w:right w:val="single" w:sz="8" w:space="0" w:color="000000"/>
      </w:pBdr>
      <w:spacing w:before="100" w:beforeAutospacing="1" w:after="100" w:afterAutospacing="1"/>
      <w:jc w:val="center"/>
    </w:pPr>
    <w:rPr>
      <w:rFonts w:ascii="宋体" w:hAnsi="宋体" w:cs="宋体"/>
      <w:kern w:val="0"/>
      <w:szCs w:val="21"/>
    </w:rPr>
  </w:style>
  <w:style w:type="paragraph" w:customStyle="1" w:styleId="xl112">
    <w:name w:val="xl112"/>
    <w:basedOn w:val="a4"/>
    <w:rsid w:val="009C2386"/>
    <w:pPr>
      <w:widowControl/>
      <w:pBdr>
        <w:left w:val="single" w:sz="8" w:space="0" w:color="auto"/>
        <w:bottom w:val="single" w:sz="8" w:space="0" w:color="auto"/>
        <w:right w:val="single" w:sz="8" w:space="0" w:color="auto"/>
      </w:pBdr>
      <w:spacing w:before="100" w:beforeAutospacing="1" w:after="100" w:afterAutospacing="1"/>
    </w:pPr>
    <w:rPr>
      <w:rFonts w:ascii="Cambria" w:hAnsi="Cambria" w:cs="宋体"/>
      <w:b/>
      <w:bCs/>
      <w:color w:val="FF0000"/>
      <w:kern w:val="0"/>
      <w:szCs w:val="21"/>
    </w:rPr>
  </w:style>
  <w:style w:type="paragraph" w:customStyle="1" w:styleId="xl135">
    <w:name w:val="xl135"/>
    <w:basedOn w:val="a4"/>
    <w:rsid w:val="009C2386"/>
    <w:pPr>
      <w:widowControl/>
      <w:pBdr>
        <w:top w:val="single" w:sz="8" w:space="0" w:color="auto"/>
        <w:left w:val="single" w:sz="8" w:space="0" w:color="auto"/>
        <w:right w:val="single" w:sz="8" w:space="0" w:color="000000"/>
      </w:pBdr>
      <w:spacing w:before="100" w:beforeAutospacing="1" w:after="100" w:afterAutospacing="1"/>
      <w:jc w:val="left"/>
    </w:pPr>
    <w:rPr>
      <w:rFonts w:ascii="宋体" w:hAnsi="宋体" w:cs="宋体"/>
      <w:kern w:val="0"/>
      <w:szCs w:val="21"/>
    </w:rPr>
  </w:style>
  <w:style w:type="paragraph" w:customStyle="1" w:styleId="xl119">
    <w:name w:val="xl119"/>
    <w:basedOn w:val="a4"/>
    <w:rsid w:val="009C2386"/>
    <w:pPr>
      <w:widowControl/>
      <w:pBdr>
        <w:left w:val="single" w:sz="8" w:space="0" w:color="auto"/>
        <w:bottom w:val="single" w:sz="8" w:space="0" w:color="auto"/>
        <w:right w:val="single" w:sz="8" w:space="0" w:color="000000"/>
      </w:pBdr>
      <w:shd w:val="clear" w:color="000000" w:fill="FFFFFF"/>
      <w:spacing w:before="100" w:beforeAutospacing="1" w:after="100" w:afterAutospacing="1"/>
      <w:jc w:val="center"/>
    </w:pPr>
    <w:rPr>
      <w:rFonts w:ascii="宋体" w:hAnsi="宋体" w:cs="宋体"/>
      <w:kern w:val="0"/>
      <w:szCs w:val="21"/>
    </w:rPr>
  </w:style>
  <w:style w:type="paragraph" w:customStyle="1" w:styleId="xl66">
    <w:name w:val="xl66"/>
    <w:basedOn w:val="a4"/>
    <w:rsid w:val="009C2386"/>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Cs w:val="21"/>
    </w:rPr>
  </w:style>
  <w:style w:type="paragraph" w:customStyle="1" w:styleId="xl115">
    <w:name w:val="xl115"/>
    <w:basedOn w:val="a4"/>
    <w:rsid w:val="009C2386"/>
    <w:pPr>
      <w:widowControl/>
      <w:pBdr>
        <w:left w:val="single" w:sz="8" w:space="0" w:color="auto"/>
        <w:bottom w:val="single" w:sz="8" w:space="0" w:color="auto"/>
        <w:right w:val="single" w:sz="8" w:space="0" w:color="auto"/>
      </w:pBdr>
      <w:spacing w:before="100" w:beforeAutospacing="1" w:after="100" w:afterAutospacing="1"/>
    </w:pPr>
    <w:rPr>
      <w:rFonts w:ascii="宋体" w:hAnsi="宋体" w:cs="宋体"/>
      <w:b/>
      <w:bCs/>
      <w:kern w:val="0"/>
      <w:szCs w:val="21"/>
    </w:rPr>
  </w:style>
  <w:style w:type="paragraph" w:customStyle="1" w:styleId="xl73">
    <w:name w:val="xl73"/>
    <w:basedOn w:val="a4"/>
    <w:rsid w:val="009C2386"/>
    <w:pPr>
      <w:widowControl/>
      <w:pBdr>
        <w:right w:val="single" w:sz="8" w:space="0" w:color="auto"/>
      </w:pBdr>
      <w:spacing w:before="100" w:beforeAutospacing="1" w:after="100" w:afterAutospacing="1"/>
    </w:pPr>
    <w:rPr>
      <w:rFonts w:ascii="宋体" w:hAnsi="宋体" w:cs="宋体"/>
      <w:color w:val="008080"/>
      <w:kern w:val="0"/>
      <w:szCs w:val="21"/>
      <w:u w:val="single"/>
    </w:rPr>
  </w:style>
  <w:style w:type="paragraph" w:customStyle="1" w:styleId="xl116">
    <w:name w:val="xl116"/>
    <w:basedOn w:val="a4"/>
    <w:rsid w:val="009C2386"/>
    <w:pPr>
      <w:widowControl/>
      <w:pBdr>
        <w:right w:val="single" w:sz="8" w:space="0" w:color="auto"/>
      </w:pBdr>
      <w:shd w:val="clear" w:color="000000" w:fill="FFFFFF"/>
      <w:spacing w:before="100" w:beforeAutospacing="1" w:after="100" w:afterAutospacing="1"/>
      <w:jc w:val="left"/>
    </w:pPr>
    <w:rPr>
      <w:rFonts w:ascii="宋体" w:hAnsi="宋体" w:cs="宋体"/>
      <w:color w:val="FF0000"/>
      <w:kern w:val="0"/>
      <w:szCs w:val="21"/>
    </w:rPr>
  </w:style>
  <w:style w:type="paragraph" w:customStyle="1" w:styleId="xl78">
    <w:name w:val="xl78"/>
    <w:basedOn w:val="a4"/>
    <w:rsid w:val="009C2386"/>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color w:val="FF0000"/>
      <w:kern w:val="0"/>
      <w:szCs w:val="21"/>
    </w:rPr>
  </w:style>
  <w:style w:type="paragraph" w:customStyle="1" w:styleId="font21">
    <w:name w:val="font21"/>
    <w:basedOn w:val="a4"/>
    <w:rsid w:val="009C2386"/>
    <w:pPr>
      <w:widowControl/>
      <w:spacing w:before="100" w:beforeAutospacing="1" w:after="100" w:afterAutospacing="1"/>
      <w:jc w:val="left"/>
    </w:pPr>
    <w:rPr>
      <w:rFonts w:ascii="宋体" w:hAnsi="宋体" w:cs="宋体"/>
      <w:color w:val="FF0000"/>
      <w:kern w:val="0"/>
      <w:szCs w:val="21"/>
      <w:u w:val="single"/>
    </w:rPr>
  </w:style>
  <w:style w:type="paragraph" w:customStyle="1" w:styleId="xl70">
    <w:name w:val="xl70"/>
    <w:basedOn w:val="a4"/>
    <w:rsid w:val="009C2386"/>
    <w:pPr>
      <w:widowControl/>
      <w:pBdr>
        <w:right w:val="single" w:sz="8" w:space="0" w:color="auto"/>
      </w:pBdr>
      <w:spacing w:before="100" w:beforeAutospacing="1" w:after="100" w:afterAutospacing="1"/>
      <w:jc w:val="left"/>
    </w:pPr>
    <w:rPr>
      <w:rFonts w:ascii="Cambria" w:hAnsi="Cambria" w:cs="宋体"/>
      <w:kern w:val="0"/>
      <w:szCs w:val="21"/>
    </w:rPr>
  </w:style>
  <w:style w:type="paragraph" w:customStyle="1" w:styleId="xl153">
    <w:name w:val="xl153"/>
    <w:basedOn w:val="a4"/>
    <w:rsid w:val="009C2386"/>
    <w:pPr>
      <w:widowControl/>
      <w:pBdr>
        <w:top w:val="single" w:sz="8" w:space="0" w:color="auto"/>
        <w:right w:val="single" w:sz="8" w:space="0" w:color="auto"/>
      </w:pBdr>
      <w:spacing w:before="100" w:beforeAutospacing="1" w:after="100" w:afterAutospacing="1"/>
      <w:jc w:val="center"/>
    </w:pPr>
    <w:rPr>
      <w:rFonts w:ascii="宋体" w:hAnsi="宋体" w:cs="宋体"/>
      <w:kern w:val="0"/>
      <w:szCs w:val="21"/>
    </w:rPr>
  </w:style>
  <w:style w:type="paragraph" w:customStyle="1" w:styleId="xl87">
    <w:name w:val="xl87"/>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Arial" w:hAnsi="Arial" w:cs="Arial"/>
      <w:color w:val="FF0000"/>
      <w:kern w:val="0"/>
      <w:sz w:val="20"/>
      <w:szCs w:val="20"/>
    </w:rPr>
  </w:style>
  <w:style w:type="paragraph" w:customStyle="1" w:styleId="font20">
    <w:name w:val="font20"/>
    <w:basedOn w:val="a4"/>
    <w:rsid w:val="009C2386"/>
    <w:pPr>
      <w:widowControl/>
      <w:spacing w:before="100" w:beforeAutospacing="1" w:after="100" w:afterAutospacing="1"/>
      <w:jc w:val="left"/>
    </w:pPr>
    <w:rPr>
      <w:rFonts w:ascii="Arial" w:hAnsi="Arial" w:cs="Arial"/>
      <w:color w:val="000000"/>
      <w:kern w:val="0"/>
      <w:sz w:val="20"/>
      <w:szCs w:val="20"/>
    </w:rPr>
  </w:style>
  <w:style w:type="paragraph" w:customStyle="1" w:styleId="xl83">
    <w:name w:val="xl83"/>
    <w:basedOn w:val="a4"/>
    <w:rsid w:val="009C2386"/>
    <w:pPr>
      <w:widowControl/>
      <w:pBdr>
        <w:left w:val="single" w:sz="8" w:space="0" w:color="auto"/>
        <w:bottom w:val="single" w:sz="8" w:space="0" w:color="auto"/>
        <w:right w:val="single" w:sz="8" w:space="0" w:color="auto"/>
      </w:pBdr>
      <w:spacing w:before="100" w:beforeAutospacing="1" w:after="100" w:afterAutospacing="1"/>
    </w:pPr>
    <w:rPr>
      <w:rFonts w:ascii="Cambria" w:hAnsi="Cambria" w:cs="宋体"/>
      <w:color w:val="FF0000"/>
      <w:kern w:val="0"/>
      <w:szCs w:val="21"/>
    </w:rPr>
  </w:style>
  <w:style w:type="paragraph" w:customStyle="1" w:styleId="xl69">
    <w:name w:val="xl69"/>
    <w:basedOn w:val="a4"/>
    <w:rsid w:val="009C2386"/>
    <w:pPr>
      <w:widowControl/>
      <w:pBdr>
        <w:bottom w:val="single" w:sz="8" w:space="0" w:color="auto"/>
        <w:right w:val="single" w:sz="8" w:space="0" w:color="auto"/>
      </w:pBdr>
      <w:spacing w:before="100" w:beforeAutospacing="1" w:after="100" w:afterAutospacing="1"/>
      <w:jc w:val="left"/>
    </w:pPr>
    <w:rPr>
      <w:rFonts w:ascii="宋体" w:hAnsi="宋体" w:cs="宋体"/>
      <w:kern w:val="0"/>
      <w:szCs w:val="21"/>
    </w:rPr>
  </w:style>
  <w:style w:type="paragraph" w:customStyle="1" w:styleId="xl95">
    <w:name w:val="xl95"/>
    <w:basedOn w:val="a4"/>
    <w:rsid w:val="009C2386"/>
    <w:pPr>
      <w:widowControl/>
      <w:pBdr>
        <w:bottom w:val="single" w:sz="8" w:space="0" w:color="auto"/>
        <w:right w:val="single" w:sz="8" w:space="0" w:color="auto"/>
      </w:pBdr>
      <w:spacing w:before="100" w:beforeAutospacing="1" w:after="100" w:afterAutospacing="1"/>
    </w:pPr>
    <w:rPr>
      <w:rFonts w:ascii="Arial" w:hAnsi="Arial" w:cs="Arial"/>
      <w:kern w:val="0"/>
      <w:szCs w:val="21"/>
    </w:rPr>
  </w:style>
  <w:style w:type="paragraph" w:customStyle="1" w:styleId="font18">
    <w:name w:val="font18"/>
    <w:basedOn w:val="a4"/>
    <w:rsid w:val="009C2386"/>
    <w:pPr>
      <w:widowControl/>
      <w:spacing w:before="100" w:beforeAutospacing="1" w:after="100" w:afterAutospacing="1"/>
      <w:jc w:val="left"/>
    </w:pPr>
    <w:rPr>
      <w:rFonts w:ascii="宋体" w:hAnsi="宋体" w:cs="宋体"/>
      <w:color w:val="000000"/>
      <w:kern w:val="0"/>
      <w:sz w:val="20"/>
      <w:szCs w:val="20"/>
    </w:rPr>
  </w:style>
  <w:style w:type="paragraph" w:customStyle="1" w:styleId="xl110">
    <w:name w:val="xl110"/>
    <w:basedOn w:val="a4"/>
    <w:rsid w:val="009C2386"/>
    <w:pPr>
      <w:widowControl/>
      <w:pBdr>
        <w:left w:val="single" w:sz="8" w:space="0" w:color="auto"/>
        <w:right w:val="single" w:sz="8" w:space="0" w:color="auto"/>
      </w:pBdr>
      <w:spacing w:before="100" w:beforeAutospacing="1" w:after="100" w:afterAutospacing="1"/>
    </w:pPr>
    <w:rPr>
      <w:rFonts w:ascii="Cambria" w:hAnsi="Cambria" w:cs="宋体"/>
      <w:b/>
      <w:bCs/>
      <w:color w:val="FF0000"/>
      <w:kern w:val="0"/>
      <w:szCs w:val="21"/>
    </w:rPr>
  </w:style>
  <w:style w:type="paragraph" w:customStyle="1" w:styleId="font16">
    <w:name w:val="font16"/>
    <w:basedOn w:val="a4"/>
    <w:rsid w:val="009C2386"/>
    <w:pPr>
      <w:widowControl/>
      <w:spacing w:before="100" w:beforeAutospacing="1" w:after="100" w:afterAutospacing="1"/>
      <w:jc w:val="left"/>
    </w:pPr>
    <w:rPr>
      <w:rFonts w:ascii="新宋体" w:eastAsia="新宋体" w:hAnsi="新宋体" w:cs="宋体"/>
      <w:color w:val="008080"/>
      <w:kern w:val="0"/>
      <w:szCs w:val="21"/>
      <w:u w:val="single"/>
    </w:rPr>
  </w:style>
  <w:style w:type="paragraph" w:customStyle="1" w:styleId="font23">
    <w:name w:val="font23"/>
    <w:basedOn w:val="a4"/>
    <w:rsid w:val="009C2386"/>
    <w:pPr>
      <w:widowControl/>
      <w:spacing w:before="100" w:beforeAutospacing="1" w:after="100" w:afterAutospacing="1"/>
      <w:jc w:val="left"/>
    </w:pPr>
    <w:rPr>
      <w:color w:val="FF0000"/>
      <w:kern w:val="0"/>
      <w:sz w:val="14"/>
      <w:szCs w:val="14"/>
    </w:rPr>
  </w:style>
  <w:style w:type="paragraph" w:customStyle="1" w:styleId="xl129">
    <w:name w:val="xl129"/>
    <w:basedOn w:val="a4"/>
    <w:rsid w:val="009C2386"/>
    <w:pPr>
      <w:widowControl/>
      <w:pBdr>
        <w:bottom w:val="single" w:sz="8" w:space="0" w:color="auto"/>
        <w:right w:val="single" w:sz="8" w:space="0" w:color="auto"/>
      </w:pBdr>
      <w:spacing w:before="100" w:beforeAutospacing="1" w:after="100" w:afterAutospacing="1"/>
    </w:pPr>
    <w:rPr>
      <w:rFonts w:ascii="Wingdings" w:hAnsi="Wingdings" w:cs="宋体"/>
      <w:kern w:val="0"/>
      <w:szCs w:val="21"/>
    </w:rPr>
  </w:style>
  <w:style w:type="paragraph" w:customStyle="1" w:styleId="xl134">
    <w:name w:val="xl134"/>
    <w:basedOn w:val="a4"/>
    <w:rsid w:val="009C2386"/>
    <w:pPr>
      <w:widowControl/>
      <w:pBdr>
        <w:left w:val="single" w:sz="8" w:space="0" w:color="auto"/>
        <w:right w:val="single" w:sz="8" w:space="0" w:color="000000"/>
      </w:pBdr>
      <w:spacing w:before="100" w:beforeAutospacing="1" w:after="100" w:afterAutospacing="1"/>
      <w:jc w:val="left"/>
    </w:pPr>
    <w:rPr>
      <w:rFonts w:ascii="宋体" w:hAnsi="宋体" w:cs="宋体"/>
      <w:kern w:val="0"/>
      <w:szCs w:val="21"/>
    </w:rPr>
  </w:style>
  <w:style w:type="paragraph" w:customStyle="1" w:styleId="font12">
    <w:name w:val="font12"/>
    <w:basedOn w:val="a4"/>
    <w:rsid w:val="009C2386"/>
    <w:pPr>
      <w:widowControl/>
      <w:spacing w:before="100" w:beforeAutospacing="1" w:after="100" w:afterAutospacing="1"/>
      <w:jc w:val="left"/>
    </w:pPr>
    <w:rPr>
      <w:rFonts w:ascii="Cambria" w:hAnsi="Cambria" w:cs="宋体"/>
      <w:color w:val="FF0000"/>
      <w:kern w:val="0"/>
      <w:szCs w:val="21"/>
    </w:rPr>
  </w:style>
  <w:style w:type="paragraph" w:customStyle="1" w:styleId="xl140">
    <w:name w:val="xl140"/>
    <w:basedOn w:val="a4"/>
    <w:rsid w:val="009C2386"/>
    <w:pPr>
      <w:widowControl/>
      <w:pBdr>
        <w:bottom w:val="single" w:sz="8" w:space="0" w:color="auto"/>
        <w:right w:val="single" w:sz="8" w:space="0" w:color="auto"/>
      </w:pBdr>
      <w:spacing w:before="100" w:beforeAutospacing="1" w:after="100" w:afterAutospacing="1"/>
    </w:pPr>
    <w:rPr>
      <w:rFonts w:ascii="宋体" w:hAnsi="宋体" w:cs="宋体"/>
      <w:b/>
      <w:bCs/>
      <w:kern w:val="0"/>
      <w:szCs w:val="21"/>
    </w:rPr>
  </w:style>
  <w:style w:type="paragraph" w:customStyle="1" w:styleId="xl127">
    <w:name w:val="xl127"/>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Arial" w:hAnsi="Arial" w:cs="Arial"/>
      <w:color w:val="FF0000"/>
      <w:kern w:val="0"/>
      <w:szCs w:val="21"/>
    </w:rPr>
  </w:style>
  <w:style w:type="paragraph" w:customStyle="1" w:styleId="font13">
    <w:name w:val="font13"/>
    <w:basedOn w:val="a4"/>
    <w:rsid w:val="009C2386"/>
    <w:pPr>
      <w:widowControl/>
      <w:spacing w:before="100" w:beforeAutospacing="1" w:after="100" w:afterAutospacing="1"/>
      <w:jc w:val="left"/>
    </w:pPr>
    <w:rPr>
      <w:rFonts w:ascii="Cambria" w:hAnsi="Cambria" w:cs="宋体"/>
      <w:color w:val="FF0000"/>
      <w:kern w:val="0"/>
      <w:szCs w:val="21"/>
    </w:rPr>
  </w:style>
  <w:style w:type="paragraph" w:customStyle="1" w:styleId="xl118">
    <w:name w:val="xl118"/>
    <w:basedOn w:val="a4"/>
    <w:rsid w:val="009C2386"/>
    <w:pPr>
      <w:widowControl/>
      <w:pBdr>
        <w:right w:val="single" w:sz="8" w:space="0" w:color="auto"/>
      </w:pBdr>
      <w:shd w:val="clear" w:color="000000" w:fill="FFFFFF"/>
      <w:spacing w:before="100" w:beforeAutospacing="1" w:after="100" w:afterAutospacing="1"/>
      <w:jc w:val="left"/>
    </w:pPr>
    <w:rPr>
      <w:rFonts w:ascii="Cambria" w:hAnsi="Cambria" w:cs="宋体"/>
      <w:color w:val="FF0000"/>
      <w:kern w:val="0"/>
      <w:szCs w:val="21"/>
    </w:rPr>
  </w:style>
  <w:style w:type="paragraph" w:customStyle="1" w:styleId="xl145">
    <w:name w:val="xl145"/>
    <w:basedOn w:val="a4"/>
    <w:rsid w:val="009C2386"/>
    <w:pPr>
      <w:widowControl/>
      <w:pBdr>
        <w:right w:val="single" w:sz="8" w:space="0" w:color="auto"/>
      </w:pBdr>
      <w:spacing w:before="100" w:beforeAutospacing="1" w:after="100" w:afterAutospacing="1"/>
    </w:pPr>
    <w:rPr>
      <w:rFonts w:ascii="新宋体" w:eastAsia="新宋体" w:hAnsi="新宋体" w:cs="宋体"/>
      <w:kern w:val="0"/>
      <w:szCs w:val="21"/>
    </w:rPr>
  </w:style>
  <w:style w:type="paragraph" w:customStyle="1" w:styleId="xl96">
    <w:name w:val="xl96"/>
    <w:basedOn w:val="a4"/>
    <w:rsid w:val="009C2386"/>
    <w:pPr>
      <w:widowControl/>
      <w:pBdr>
        <w:left w:val="single" w:sz="8" w:space="0" w:color="auto"/>
        <w:right w:val="single" w:sz="8" w:space="0" w:color="auto"/>
      </w:pBdr>
      <w:spacing w:before="100" w:beforeAutospacing="1" w:after="100" w:afterAutospacing="1"/>
      <w:jc w:val="left"/>
    </w:pPr>
    <w:rPr>
      <w:rFonts w:ascii="Arial" w:hAnsi="Arial" w:cs="Arial"/>
      <w:kern w:val="0"/>
      <w:sz w:val="20"/>
      <w:szCs w:val="20"/>
    </w:rPr>
  </w:style>
  <w:style w:type="paragraph" w:customStyle="1" w:styleId="xl90">
    <w:name w:val="xl90"/>
    <w:basedOn w:val="a4"/>
    <w:rsid w:val="009C2386"/>
    <w:pPr>
      <w:widowControl/>
      <w:pBdr>
        <w:bottom w:val="single" w:sz="8" w:space="0" w:color="auto"/>
        <w:right w:val="single" w:sz="8" w:space="0" w:color="auto"/>
      </w:pBdr>
      <w:spacing w:before="100" w:beforeAutospacing="1" w:after="100" w:afterAutospacing="1"/>
    </w:pPr>
    <w:rPr>
      <w:rFonts w:ascii="Arial" w:hAnsi="Arial" w:cs="Arial"/>
      <w:kern w:val="0"/>
      <w:szCs w:val="21"/>
    </w:rPr>
  </w:style>
  <w:style w:type="paragraph" w:customStyle="1" w:styleId="font22">
    <w:name w:val="font22"/>
    <w:basedOn w:val="a4"/>
    <w:rsid w:val="009C2386"/>
    <w:pPr>
      <w:widowControl/>
      <w:spacing w:before="100" w:beforeAutospacing="1" w:after="100" w:afterAutospacing="1"/>
      <w:jc w:val="left"/>
    </w:pPr>
    <w:rPr>
      <w:rFonts w:ascii="新宋体" w:eastAsia="新宋体" w:hAnsi="新宋体" w:cs="宋体"/>
      <w:color w:val="FF0000"/>
      <w:kern w:val="0"/>
      <w:szCs w:val="21"/>
    </w:rPr>
  </w:style>
  <w:style w:type="paragraph" w:customStyle="1" w:styleId="xl154">
    <w:name w:val="xl154"/>
    <w:basedOn w:val="a4"/>
    <w:rsid w:val="009C2386"/>
    <w:pPr>
      <w:widowControl/>
      <w:pBdr>
        <w:right w:val="single" w:sz="8" w:space="0" w:color="auto"/>
      </w:pBdr>
      <w:spacing w:before="100" w:beforeAutospacing="1" w:after="100" w:afterAutospacing="1"/>
      <w:jc w:val="center"/>
    </w:pPr>
    <w:rPr>
      <w:rFonts w:ascii="宋体" w:hAnsi="宋体" w:cs="宋体"/>
      <w:kern w:val="0"/>
      <w:szCs w:val="21"/>
    </w:rPr>
  </w:style>
  <w:style w:type="paragraph" w:customStyle="1" w:styleId="font15">
    <w:name w:val="font15"/>
    <w:basedOn w:val="a4"/>
    <w:rsid w:val="009C2386"/>
    <w:pPr>
      <w:widowControl/>
      <w:spacing w:before="100" w:beforeAutospacing="1" w:after="100" w:afterAutospacing="1"/>
      <w:jc w:val="left"/>
    </w:pPr>
    <w:rPr>
      <w:rFonts w:ascii="宋体" w:hAnsi="宋体" w:cs="宋体"/>
      <w:color w:val="008080"/>
      <w:kern w:val="0"/>
      <w:szCs w:val="21"/>
      <w:u w:val="single"/>
    </w:rPr>
  </w:style>
  <w:style w:type="paragraph" w:customStyle="1" w:styleId="xl125">
    <w:name w:val="xl125"/>
    <w:basedOn w:val="a4"/>
    <w:rsid w:val="009C2386"/>
    <w:pPr>
      <w:widowControl/>
      <w:pBdr>
        <w:bottom w:val="single" w:sz="8" w:space="0" w:color="auto"/>
        <w:right w:val="single" w:sz="8" w:space="0" w:color="auto"/>
      </w:pBdr>
      <w:spacing w:before="100" w:beforeAutospacing="1" w:after="100" w:afterAutospacing="1"/>
      <w:jc w:val="left"/>
    </w:pPr>
    <w:rPr>
      <w:rFonts w:ascii="Cambria" w:hAnsi="Cambria" w:cs="宋体"/>
      <w:kern w:val="0"/>
      <w:szCs w:val="21"/>
    </w:rPr>
  </w:style>
  <w:style w:type="paragraph" w:customStyle="1" w:styleId="font7">
    <w:name w:val="font7"/>
    <w:basedOn w:val="a4"/>
    <w:rsid w:val="009C2386"/>
    <w:pPr>
      <w:widowControl/>
      <w:spacing w:before="100" w:beforeAutospacing="1" w:after="100" w:afterAutospacing="1"/>
      <w:jc w:val="left"/>
    </w:pPr>
    <w:rPr>
      <w:rFonts w:ascii="宋体" w:hAnsi="宋体" w:cs="宋体"/>
      <w:color w:val="000000"/>
      <w:kern w:val="0"/>
      <w:szCs w:val="21"/>
    </w:rPr>
  </w:style>
  <w:style w:type="paragraph" w:customStyle="1" w:styleId="xl93">
    <w:name w:val="xl93"/>
    <w:basedOn w:val="a4"/>
    <w:rsid w:val="009C2386"/>
    <w:pPr>
      <w:widowControl/>
      <w:pBdr>
        <w:bottom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xl137">
    <w:name w:val="xl137"/>
    <w:basedOn w:val="a4"/>
    <w:rsid w:val="009C2386"/>
    <w:pPr>
      <w:widowControl/>
      <w:pBdr>
        <w:top w:val="single" w:sz="8" w:space="0" w:color="000000"/>
        <w:left w:val="single" w:sz="8" w:space="0" w:color="auto"/>
        <w:right w:val="single" w:sz="8" w:space="0" w:color="auto"/>
      </w:pBdr>
      <w:spacing w:before="100" w:beforeAutospacing="1" w:after="100" w:afterAutospacing="1"/>
      <w:jc w:val="left"/>
    </w:pPr>
    <w:rPr>
      <w:rFonts w:ascii="宋体" w:hAnsi="宋体" w:cs="宋体"/>
      <w:kern w:val="0"/>
      <w:szCs w:val="21"/>
    </w:rPr>
  </w:style>
  <w:style w:type="paragraph" w:customStyle="1" w:styleId="xl114">
    <w:name w:val="xl114"/>
    <w:basedOn w:val="a4"/>
    <w:rsid w:val="009C2386"/>
    <w:pPr>
      <w:widowControl/>
      <w:pBdr>
        <w:top w:val="single" w:sz="8" w:space="0" w:color="auto"/>
        <w:left w:val="single" w:sz="8" w:space="0" w:color="auto"/>
        <w:right w:val="single" w:sz="8" w:space="0" w:color="auto"/>
      </w:pBdr>
      <w:spacing w:before="100" w:beforeAutospacing="1" w:after="100" w:afterAutospacing="1"/>
    </w:pPr>
    <w:rPr>
      <w:rFonts w:ascii="宋体" w:hAnsi="宋体" w:cs="宋体"/>
      <w:b/>
      <w:bCs/>
      <w:kern w:val="0"/>
      <w:szCs w:val="21"/>
    </w:rPr>
  </w:style>
  <w:style w:type="paragraph" w:customStyle="1" w:styleId="xl97">
    <w:name w:val="xl97"/>
    <w:basedOn w:val="a4"/>
    <w:rsid w:val="009C2386"/>
    <w:pPr>
      <w:widowControl/>
      <w:pBdr>
        <w:right w:val="single" w:sz="8" w:space="0" w:color="auto"/>
      </w:pBdr>
      <w:spacing w:before="100" w:beforeAutospacing="1" w:after="100" w:afterAutospacing="1"/>
    </w:pPr>
    <w:rPr>
      <w:rFonts w:ascii="Arial" w:hAnsi="Arial" w:cs="Arial"/>
      <w:kern w:val="0"/>
      <w:szCs w:val="21"/>
    </w:rPr>
  </w:style>
  <w:style w:type="paragraph" w:customStyle="1" w:styleId="xl92">
    <w:name w:val="xl92"/>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Arial" w:hAnsi="Arial" w:cs="Arial"/>
      <w:kern w:val="0"/>
      <w:szCs w:val="21"/>
    </w:rPr>
  </w:style>
  <w:style w:type="paragraph" w:customStyle="1" w:styleId="0">
    <w:name w:val="0"/>
    <w:basedOn w:val="a4"/>
    <w:rsid w:val="009C2386"/>
    <w:pPr>
      <w:widowControl/>
      <w:snapToGrid w:val="0"/>
    </w:pPr>
    <w:rPr>
      <w:rFonts w:eastAsia="Arial Unicode MS"/>
      <w:kern w:val="0"/>
      <w:szCs w:val="20"/>
    </w:rPr>
  </w:style>
  <w:style w:type="paragraph" w:customStyle="1" w:styleId="xl76">
    <w:name w:val="xl76"/>
    <w:basedOn w:val="a4"/>
    <w:rsid w:val="009C2386"/>
    <w:pPr>
      <w:widowControl/>
      <w:pBdr>
        <w:bottom w:val="single" w:sz="8" w:space="0" w:color="auto"/>
        <w:right w:val="single" w:sz="8" w:space="0" w:color="auto"/>
      </w:pBdr>
      <w:spacing w:before="100" w:beforeAutospacing="1" w:after="100" w:afterAutospacing="1"/>
    </w:pPr>
    <w:rPr>
      <w:rFonts w:ascii="宋体" w:hAnsi="宋体" w:cs="宋体"/>
      <w:color w:val="008080"/>
      <w:kern w:val="0"/>
      <w:szCs w:val="21"/>
      <w:u w:val="single"/>
    </w:rPr>
  </w:style>
  <w:style w:type="paragraph" w:customStyle="1" w:styleId="xl155">
    <w:name w:val="xl155"/>
    <w:basedOn w:val="a4"/>
    <w:rsid w:val="009C2386"/>
    <w:pPr>
      <w:widowControl/>
      <w:spacing w:before="100" w:beforeAutospacing="1" w:after="100" w:afterAutospacing="1"/>
      <w:jc w:val="center"/>
    </w:pPr>
    <w:rPr>
      <w:rFonts w:ascii="宋体" w:hAnsi="宋体" w:cs="宋体"/>
      <w:kern w:val="0"/>
      <w:sz w:val="24"/>
    </w:rPr>
  </w:style>
  <w:style w:type="paragraph" w:customStyle="1" w:styleId="xl142">
    <w:name w:val="xl142"/>
    <w:basedOn w:val="a4"/>
    <w:rsid w:val="009C2386"/>
    <w:pPr>
      <w:widowControl/>
      <w:pBdr>
        <w:bottom w:val="single" w:sz="8" w:space="0" w:color="auto"/>
        <w:right w:val="single" w:sz="8" w:space="0" w:color="auto"/>
      </w:pBdr>
      <w:spacing w:before="100" w:beforeAutospacing="1" w:after="100" w:afterAutospacing="1"/>
    </w:pPr>
    <w:rPr>
      <w:rFonts w:ascii="新宋体" w:eastAsia="新宋体" w:hAnsi="新宋体" w:cs="宋体"/>
      <w:kern w:val="0"/>
      <w:szCs w:val="21"/>
    </w:rPr>
  </w:style>
  <w:style w:type="paragraph" w:customStyle="1" w:styleId="xl84">
    <w:name w:val="xl84"/>
    <w:basedOn w:val="a4"/>
    <w:rsid w:val="009C2386"/>
    <w:pPr>
      <w:widowControl/>
      <w:pBdr>
        <w:left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xl111">
    <w:name w:val="xl111"/>
    <w:basedOn w:val="a4"/>
    <w:rsid w:val="009C2386"/>
    <w:pPr>
      <w:widowControl/>
      <w:pBdr>
        <w:top w:val="single" w:sz="8" w:space="0" w:color="auto"/>
        <w:left w:val="single" w:sz="8" w:space="0" w:color="auto"/>
        <w:right w:val="single" w:sz="8" w:space="0" w:color="auto"/>
      </w:pBdr>
      <w:spacing w:before="100" w:beforeAutospacing="1" w:after="100" w:afterAutospacing="1"/>
    </w:pPr>
    <w:rPr>
      <w:rFonts w:ascii="Cambria" w:hAnsi="Cambria" w:cs="宋体"/>
      <w:b/>
      <w:bCs/>
      <w:color w:val="FF0000"/>
      <w:kern w:val="0"/>
      <w:szCs w:val="21"/>
    </w:rPr>
  </w:style>
  <w:style w:type="paragraph" w:customStyle="1" w:styleId="xl99">
    <w:name w:val="xl99"/>
    <w:basedOn w:val="a4"/>
    <w:rsid w:val="009C2386"/>
    <w:pPr>
      <w:widowControl/>
      <w:pBdr>
        <w:left w:val="single" w:sz="8"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80">
    <w:name w:val="xl80"/>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color w:val="FF0000"/>
      <w:kern w:val="0"/>
      <w:szCs w:val="21"/>
    </w:rPr>
  </w:style>
  <w:style w:type="paragraph" w:customStyle="1" w:styleId="xl124">
    <w:name w:val="xl124"/>
    <w:basedOn w:val="a4"/>
    <w:rsid w:val="009C2386"/>
    <w:pPr>
      <w:widowControl/>
      <w:pBdr>
        <w:left w:val="single" w:sz="8" w:space="0" w:color="auto"/>
        <w:right w:val="single" w:sz="8" w:space="0" w:color="000000"/>
      </w:pBdr>
      <w:shd w:val="clear" w:color="000000" w:fill="FFFFFF"/>
      <w:spacing w:before="100" w:beforeAutospacing="1" w:after="100" w:afterAutospacing="1"/>
      <w:jc w:val="center"/>
    </w:pPr>
    <w:rPr>
      <w:rFonts w:ascii="宋体" w:hAnsi="宋体" w:cs="宋体"/>
      <w:kern w:val="0"/>
      <w:szCs w:val="21"/>
    </w:rPr>
  </w:style>
  <w:style w:type="paragraph" w:customStyle="1" w:styleId="xl149">
    <w:name w:val="xl149"/>
    <w:basedOn w:val="a4"/>
    <w:rsid w:val="009C2386"/>
    <w:pPr>
      <w:widowControl/>
      <w:pBdr>
        <w:right w:val="single" w:sz="8" w:space="0" w:color="auto"/>
      </w:pBdr>
      <w:spacing w:before="100" w:beforeAutospacing="1" w:after="100" w:afterAutospacing="1"/>
      <w:jc w:val="center"/>
    </w:pPr>
    <w:rPr>
      <w:rFonts w:ascii="宋体" w:hAnsi="宋体" w:cs="宋体"/>
      <w:kern w:val="0"/>
      <w:sz w:val="24"/>
    </w:rPr>
  </w:style>
  <w:style w:type="paragraph" w:customStyle="1" w:styleId="xl126">
    <w:name w:val="xl126"/>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Cambria" w:hAnsi="Cambria" w:cs="宋体"/>
      <w:color w:val="FF0000"/>
      <w:kern w:val="0"/>
      <w:szCs w:val="21"/>
    </w:rPr>
  </w:style>
  <w:style w:type="paragraph" w:customStyle="1" w:styleId="xl121">
    <w:name w:val="xl121"/>
    <w:basedOn w:val="a4"/>
    <w:rsid w:val="009C2386"/>
    <w:pPr>
      <w:widowControl/>
      <w:pBdr>
        <w:top w:val="single" w:sz="8" w:space="0" w:color="auto"/>
        <w:left w:val="single" w:sz="8" w:space="0" w:color="auto"/>
        <w:right w:val="single" w:sz="8" w:space="0" w:color="000000"/>
      </w:pBdr>
      <w:shd w:val="clear" w:color="000000" w:fill="FFFFFF"/>
      <w:spacing w:before="100" w:beforeAutospacing="1" w:after="100" w:afterAutospacing="1"/>
      <w:jc w:val="center"/>
    </w:pPr>
    <w:rPr>
      <w:rFonts w:ascii="宋体" w:hAnsi="宋体" w:cs="宋体"/>
      <w:color w:val="FF0000"/>
      <w:kern w:val="0"/>
      <w:szCs w:val="21"/>
    </w:rPr>
  </w:style>
  <w:style w:type="paragraph" w:customStyle="1" w:styleId="xl113">
    <w:name w:val="xl113"/>
    <w:basedOn w:val="a4"/>
    <w:rsid w:val="009C2386"/>
    <w:pPr>
      <w:widowControl/>
      <w:pBdr>
        <w:left w:val="single" w:sz="8" w:space="0" w:color="auto"/>
        <w:right w:val="single" w:sz="8" w:space="0" w:color="auto"/>
      </w:pBdr>
      <w:spacing w:before="100" w:beforeAutospacing="1" w:after="100" w:afterAutospacing="1"/>
    </w:pPr>
    <w:rPr>
      <w:rFonts w:ascii="宋体" w:hAnsi="宋体" w:cs="宋体"/>
      <w:b/>
      <w:bCs/>
      <w:kern w:val="0"/>
      <w:szCs w:val="21"/>
    </w:rPr>
  </w:style>
  <w:style w:type="paragraph" w:customStyle="1" w:styleId="xl132">
    <w:name w:val="xl132"/>
    <w:basedOn w:val="a4"/>
    <w:rsid w:val="009C2386"/>
    <w:pPr>
      <w:widowControl/>
      <w:pBdr>
        <w:bottom w:val="single" w:sz="8" w:space="0" w:color="auto"/>
        <w:right w:val="single" w:sz="8" w:space="0" w:color="auto"/>
      </w:pBdr>
      <w:spacing w:before="100" w:beforeAutospacing="1" w:after="100" w:afterAutospacing="1"/>
      <w:jc w:val="left"/>
    </w:pPr>
    <w:rPr>
      <w:rFonts w:ascii="宋体" w:hAnsi="宋体" w:cs="宋体"/>
      <w:color w:val="FF0000"/>
      <w:kern w:val="0"/>
      <w:szCs w:val="21"/>
    </w:rPr>
  </w:style>
  <w:style w:type="paragraph" w:customStyle="1" w:styleId="xl101">
    <w:name w:val="xl101"/>
    <w:basedOn w:val="a4"/>
    <w:rsid w:val="009C2386"/>
    <w:pPr>
      <w:widowControl/>
      <w:pBdr>
        <w:top w:val="single" w:sz="8" w:space="0" w:color="auto"/>
        <w:left w:val="single" w:sz="8" w:space="0" w:color="auto"/>
        <w:right w:val="single" w:sz="8" w:space="0" w:color="auto"/>
      </w:pBdr>
      <w:spacing w:before="100" w:beforeAutospacing="1" w:after="100" w:afterAutospacing="1"/>
      <w:jc w:val="left"/>
    </w:pPr>
    <w:rPr>
      <w:rFonts w:ascii="Arial" w:hAnsi="Arial" w:cs="Arial"/>
      <w:kern w:val="0"/>
      <w:sz w:val="20"/>
      <w:szCs w:val="20"/>
    </w:rPr>
  </w:style>
  <w:style w:type="paragraph" w:customStyle="1" w:styleId="xl144">
    <w:name w:val="xl144"/>
    <w:basedOn w:val="a4"/>
    <w:rsid w:val="009C2386"/>
    <w:pPr>
      <w:widowControl/>
      <w:pBdr>
        <w:right w:val="single" w:sz="8" w:space="0" w:color="auto"/>
      </w:pBdr>
      <w:spacing w:before="100" w:beforeAutospacing="1" w:after="100" w:afterAutospacing="1"/>
    </w:pPr>
    <w:rPr>
      <w:rFonts w:ascii="新宋体" w:eastAsia="新宋体" w:hAnsi="新宋体" w:cs="宋体"/>
      <w:color w:val="FF0000"/>
      <w:kern w:val="0"/>
      <w:szCs w:val="21"/>
    </w:rPr>
  </w:style>
  <w:style w:type="paragraph" w:customStyle="1" w:styleId="xl151">
    <w:name w:val="xl151"/>
    <w:basedOn w:val="a4"/>
    <w:rsid w:val="009C2386"/>
    <w:pPr>
      <w:widowControl/>
      <w:pBdr>
        <w:right w:val="single" w:sz="8" w:space="0" w:color="auto"/>
      </w:pBdr>
      <w:spacing w:before="100" w:beforeAutospacing="1" w:after="100" w:afterAutospacing="1"/>
      <w:jc w:val="center"/>
    </w:pPr>
    <w:rPr>
      <w:rFonts w:ascii="宋体" w:hAnsi="宋体" w:cs="宋体"/>
      <w:kern w:val="0"/>
      <w:sz w:val="20"/>
      <w:szCs w:val="20"/>
    </w:rPr>
  </w:style>
  <w:style w:type="paragraph" w:customStyle="1" w:styleId="xl107">
    <w:name w:val="xl107"/>
    <w:basedOn w:val="a4"/>
    <w:rsid w:val="009C2386"/>
    <w:pPr>
      <w:widowControl/>
      <w:pBdr>
        <w:right w:val="single" w:sz="8" w:space="0" w:color="auto"/>
      </w:pBdr>
      <w:spacing w:before="100" w:beforeAutospacing="1" w:after="100" w:afterAutospacing="1"/>
      <w:jc w:val="left"/>
    </w:pPr>
    <w:rPr>
      <w:rFonts w:ascii="宋体" w:hAnsi="宋体" w:cs="宋体"/>
      <w:kern w:val="0"/>
      <w:sz w:val="24"/>
    </w:rPr>
  </w:style>
  <w:style w:type="paragraph" w:customStyle="1" w:styleId="xl88">
    <w:name w:val="xl88"/>
    <w:basedOn w:val="a4"/>
    <w:rsid w:val="009C2386"/>
    <w:pPr>
      <w:widowControl/>
      <w:pBdr>
        <w:bottom w:val="single" w:sz="8" w:space="0" w:color="auto"/>
        <w:right w:val="single" w:sz="8" w:space="0" w:color="auto"/>
      </w:pBdr>
      <w:spacing w:before="100" w:beforeAutospacing="1" w:after="100" w:afterAutospacing="1"/>
    </w:pPr>
    <w:rPr>
      <w:rFonts w:ascii="宋体" w:hAnsi="宋体" w:cs="宋体"/>
      <w:color w:val="FF0000"/>
      <w:kern w:val="0"/>
      <w:szCs w:val="21"/>
    </w:rPr>
  </w:style>
  <w:style w:type="paragraph" w:customStyle="1" w:styleId="xl77">
    <w:name w:val="xl77"/>
    <w:basedOn w:val="a4"/>
    <w:rsid w:val="009C2386"/>
    <w:pPr>
      <w:widowControl/>
      <w:pBdr>
        <w:bottom w:val="single" w:sz="8" w:space="0" w:color="auto"/>
        <w:right w:val="single" w:sz="8" w:space="0" w:color="auto"/>
      </w:pBdr>
      <w:spacing w:before="100" w:beforeAutospacing="1" w:after="100" w:afterAutospacing="1"/>
      <w:jc w:val="left"/>
    </w:pPr>
    <w:rPr>
      <w:rFonts w:ascii="宋体" w:hAnsi="宋体" w:cs="宋体"/>
      <w:kern w:val="0"/>
      <w:sz w:val="24"/>
    </w:rPr>
  </w:style>
  <w:style w:type="paragraph" w:customStyle="1" w:styleId="xl141">
    <w:name w:val="xl141"/>
    <w:basedOn w:val="a4"/>
    <w:rsid w:val="009C2386"/>
    <w:pPr>
      <w:widowControl/>
      <w:pBdr>
        <w:left w:val="single" w:sz="8" w:space="0" w:color="auto"/>
        <w:bottom w:val="single" w:sz="8" w:space="0" w:color="auto"/>
        <w:right w:val="single" w:sz="8" w:space="0" w:color="000000"/>
      </w:pBdr>
      <w:spacing w:before="100" w:beforeAutospacing="1" w:after="100" w:afterAutospacing="1"/>
      <w:jc w:val="center"/>
    </w:pPr>
    <w:rPr>
      <w:rFonts w:ascii="宋体" w:hAnsi="宋体" w:cs="宋体"/>
      <w:color w:val="008080"/>
      <w:kern w:val="0"/>
      <w:szCs w:val="21"/>
      <w:u w:val="single"/>
    </w:rPr>
  </w:style>
  <w:style w:type="paragraph" w:customStyle="1" w:styleId="xl86">
    <w:name w:val="xl86"/>
    <w:basedOn w:val="a4"/>
    <w:rsid w:val="009C2386"/>
    <w:pPr>
      <w:widowControl/>
      <w:pBdr>
        <w:top w:val="single" w:sz="8" w:space="0" w:color="auto"/>
        <w:left w:val="single" w:sz="8" w:space="0" w:color="auto"/>
        <w:right w:val="single" w:sz="8" w:space="0" w:color="auto"/>
      </w:pBdr>
      <w:spacing w:before="100" w:beforeAutospacing="1" w:after="100" w:afterAutospacing="1"/>
    </w:pPr>
    <w:rPr>
      <w:rFonts w:ascii="Cambria" w:hAnsi="Cambria" w:cs="宋体"/>
      <w:color w:val="FF0000"/>
      <w:kern w:val="0"/>
      <w:szCs w:val="21"/>
    </w:rPr>
  </w:style>
  <w:style w:type="paragraph" w:customStyle="1" w:styleId="xl102">
    <w:name w:val="xl102"/>
    <w:basedOn w:val="a4"/>
    <w:rsid w:val="009C2386"/>
    <w:pPr>
      <w:widowControl/>
      <w:pBdr>
        <w:top w:val="single" w:sz="8" w:space="0" w:color="auto"/>
        <w:left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xl109">
    <w:name w:val="xl109"/>
    <w:basedOn w:val="a4"/>
    <w:rsid w:val="009C2386"/>
    <w:pPr>
      <w:widowControl/>
      <w:pBdr>
        <w:bottom w:val="single" w:sz="8" w:space="0" w:color="auto"/>
        <w:right w:val="single" w:sz="8" w:space="0" w:color="auto"/>
      </w:pBdr>
      <w:spacing w:before="100" w:beforeAutospacing="1" w:after="100" w:afterAutospacing="1"/>
    </w:pPr>
    <w:rPr>
      <w:rFonts w:ascii="Cambria" w:hAnsi="Cambria" w:cs="宋体"/>
      <w:color w:val="FF0000"/>
      <w:kern w:val="0"/>
      <w:szCs w:val="21"/>
    </w:rPr>
  </w:style>
  <w:style w:type="paragraph" w:customStyle="1" w:styleId="xl71">
    <w:name w:val="xl71"/>
    <w:basedOn w:val="a4"/>
    <w:rsid w:val="009C2386"/>
    <w:pPr>
      <w:widowControl/>
      <w:pBdr>
        <w:right w:val="single" w:sz="8" w:space="0" w:color="auto"/>
      </w:pBdr>
      <w:spacing w:before="100" w:beforeAutospacing="1" w:after="100" w:afterAutospacing="1"/>
      <w:jc w:val="left"/>
    </w:pPr>
    <w:rPr>
      <w:rFonts w:ascii="宋体" w:hAnsi="宋体" w:cs="宋体"/>
      <w:color w:val="FF0000"/>
      <w:kern w:val="0"/>
      <w:szCs w:val="21"/>
    </w:rPr>
  </w:style>
  <w:style w:type="paragraph" w:customStyle="1" w:styleId="260">
    <w:name w:val="样式 样式 样式 样式 标题 2 + 宋体 五号 非加粗 黑色 + 段前: 6 磅 段后: 0 磅 行距: 单倍行距 + 段前:..."/>
    <w:basedOn w:val="a4"/>
    <w:rsid w:val="009C2386"/>
    <w:pPr>
      <w:keepNext/>
      <w:keepLines/>
      <w:tabs>
        <w:tab w:val="left" w:pos="1440"/>
      </w:tabs>
      <w:spacing w:before="240"/>
      <w:ind w:left="1440" w:hanging="360"/>
      <w:outlineLvl w:val="1"/>
    </w:pPr>
    <w:rPr>
      <w:rFonts w:ascii="宋体" w:hAnsi="宋体" w:cs="宋体"/>
      <w:b/>
      <w:bCs/>
      <w:color w:val="000000"/>
      <w:szCs w:val="20"/>
    </w:rPr>
  </w:style>
  <w:style w:type="paragraph" w:customStyle="1" w:styleId="xl148">
    <w:name w:val="xl148"/>
    <w:basedOn w:val="a4"/>
    <w:rsid w:val="009C2386"/>
    <w:pPr>
      <w:widowControl/>
      <w:pBdr>
        <w:left w:val="single" w:sz="8" w:space="0" w:color="auto"/>
        <w:bottom w:val="single" w:sz="8" w:space="0" w:color="auto"/>
        <w:right w:val="single" w:sz="8" w:space="0" w:color="000000"/>
      </w:pBdr>
      <w:spacing w:before="100" w:beforeAutospacing="1" w:after="100" w:afterAutospacing="1"/>
      <w:jc w:val="center"/>
    </w:pPr>
    <w:rPr>
      <w:rFonts w:ascii="宋体" w:hAnsi="宋体" w:cs="宋体"/>
      <w:kern w:val="0"/>
      <w:szCs w:val="21"/>
    </w:rPr>
  </w:style>
  <w:style w:type="paragraph" w:customStyle="1" w:styleId="xl136">
    <w:name w:val="xl136"/>
    <w:basedOn w:val="a4"/>
    <w:rsid w:val="009C2386"/>
    <w:pPr>
      <w:widowControl/>
      <w:pBdr>
        <w:left w:val="single" w:sz="8" w:space="0" w:color="auto"/>
        <w:bottom w:val="single" w:sz="8" w:space="0" w:color="000000"/>
        <w:right w:val="single" w:sz="8" w:space="0" w:color="auto"/>
      </w:pBdr>
      <w:spacing w:before="100" w:beforeAutospacing="1" w:after="100" w:afterAutospacing="1"/>
      <w:jc w:val="left"/>
    </w:pPr>
    <w:rPr>
      <w:rFonts w:ascii="宋体" w:hAnsi="宋体" w:cs="宋体"/>
      <w:kern w:val="0"/>
      <w:szCs w:val="21"/>
    </w:rPr>
  </w:style>
  <w:style w:type="paragraph" w:customStyle="1" w:styleId="xl106">
    <w:name w:val="xl106"/>
    <w:basedOn w:val="a4"/>
    <w:rsid w:val="009C2386"/>
    <w:pPr>
      <w:widowControl/>
      <w:pBdr>
        <w:right w:val="single" w:sz="8" w:space="0" w:color="auto"/>
      </w:pBdr>
      <w:spacing w:before="100" w:beforeAutospacing="1" w:after="100" w:afterAutospacing="1"/>
    </w:pPr>
    <w:rPr>
      <w:rFonts w:ascii="宋体" w:hAnsi="宋体" w:cs="宋体"/>
      <w:kern w:val="0"/>
      <w:szCs w:val="21"/>
    </w:rPr>
  </w:style>
  <w:style w:type="paragraph" w:customStyle="1" w:styleId="xl147">
    <w:name w:val="xl147"/>
    <w:basedOn w:val="a4"/>
    <w:rsid w:val="009C2386"/>
    <w:pPr>
      <w:widowControl/>
      <w:pBdr>
        <w:top w:val="single" w:sz="8" w:space="0" w:color="auto"/>
        <w:left w:val="single" w:sz="8" w:space="0" w:color="auto"/>
        <w:right w:val="single" w:sz="8" w:space="0" w:color="000000"/>
      </w:pBdr>
      <w:spacing w:before="100" w:beforeAutospacing="1" w:after="100" w:afterAutospacing="1"/>
      <w:jc w:val="center"/>
    </w:pPr>
    <w:rPr>
      <w:rFonts w:ascii="宋体" w:hAnsi="宋体" w:cs="宋体"/>
      <w:kern w:val="0"/>
      <w:szCs w:val="21"/>
    </w:rPr>
  </w:style>
  <w:style w:type="paragraph" w:customStyle="1" w:styleId="xl100">
    <w:name w:val="xl100"/>
    <w:basedOn w:val="a4"/>
    <w:rsid w:val="009C2386"/>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font14">
    <w:name w:val="font14"/>
    <w:basedOn w:val="a4"/>
    <w:rsid w:val="009C2386"/>
    <w:pPr>
      <w:widowControl/>
      <w:spacing w:before="100" w:beforeAutospacing="1" w:after="100" w:afterAutospacing="1"/>
      <w:jc w:val="left"/>
    </w:pPr>
    <w:rPr>
      <w:rFonts w:ascii="Arial" w:hAnsi="Arial" w:cs="Arial"/>
      <w:color w:val="000000"/>
      <w:kern w:val="0"/>
      <w:szCs w:val="21"/>
    </w:rPr>
  </w:style>
  <w:style w:type="paragraph" w:customStyle="1" w:styleId="xl81">
    <w:name w:val="xl81"/>
    <w:basedOn w:val="a4"/>
    <w:rsid w:val="009C2386"/>
    <w:pPr>
      <w:widowControl/>
      <w:pBdr>
        <w:bottom w:val="single" w:sz="8"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xl143">
    <w:name w:val="xl143"/>
    <w:basedOn w:val="a4"/>
    <w:rsid w:val="009C2386"/>
    <w:pPr>
      <w:widowControl/>
      <w:pBdr>
        <w:right w:val="single" w:sz="8" w:space="0" w:color="auto"/>
      </w:pBdr>
      <w:spacing w:before="100" w:beforeAutospacing="1" w:after="100" w:afterAutospacing="1"/>
      <w:ind w:firstLineChars="100" w:firstLine="100"/>
      <w:jc w:val="left"/>
    </w:pPr>
    <w:rPr>
      <w:rFonts w:ascii="Wingdings" w:hAnsi="Wingdings" w:cs="宋体"/>
      <w:kern w:val="0"/>
      <w:szCs w:val="21"/>
    </w:rPr>
  </w:style>
  <w:style w:type="paragraph" w:customStyle="1" w:styleId="xl89">
    <w:name w:val="xl89"/>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0"/>
      <w:szCs w:val="20"/>
    </w:rPr>
  </w:style>
  <w:style w:type="paragraph" w:customStyle="1" w:styleId="font17">
    <w:name w:val="font17"/>
    <w:basedOn w:val="a4"/>
    <w:rsid w:val="009C2386"/>
    <w:pPr>
      <w:widowControl/>
      <w:spacing w:before="100" w:beforeAutospacing="1" w:after="100" w:afterAutospacing="1"/>
      <w:jc w:val="left"/>
    </w:pPr>
    <w:rPr>
      <w:rFonts w:ascii="新宋体" w:eastAsia="新宋体" w:hAnsi="新宋体" w:cs="宋体"/>
      <w:color w:val="000000"/>
      <w:kern w:val="0"/>
      <w:szCs w:val="21"/>
    </w:rPr>
  </w:style>
  <w:style w:type="paragraph" w:customStyle="1" w:styleId="CharChar2CharCharCharChar">
    <w:name w:val="Char Char2 Char Char Char Char"/>
    <w:basedOn w:val="a4"/>
    <w:rsid w:val="009C2386"/>
    <w:rPr>
      <w:kern w:val="0"/>
      <w:sz w:val="24"/>
      <w:szCs w:val="20"/>
    </w:rPr>
  </w:style>
  <w:style w:type="paragraph" w:customStyle="1" w:styleId="font9">
    <w:name w:val="font9"/>
    <w:basedOn w:val="a4"/>
    <w:rsid w:val="009C2386"/>
    <w:pPr>
      <w:widowControl/>
      <w:spacing w:before="100" w:beforeAutospacing="1" w:after="100" w:afterAutospacing="1"/>
      <w:jc w:val="left"/>
    </w:pPr>
    <w:rPr>
      <w:rFonts w:ascii="宋体" w:hAnsi="宋体" w:cs="宋体"/>
      <w:color w:val="008080"/>
      <w:kern w:val="0"/>
      <w:szCs w:val="21"/>
      <w:u w:val="single"/>
    </w:rPr>
  </w:style>
  <w:style w:type="paragraph" w:customStyle="1" w:styleId="xl139">
    <w:name w:val="xl139"/>
    <w:basedOn w:val="a4"/>
    <w:rsid w:val="009C2386"/>
    <w:pPr>
      <w:widowControl/>
      <w:pBdr>
        <w:right w:val="single" w:sz="8" w:space="0" w:color="auto"/>
      </w:pBdr>
      <w:spacing w:before="100" w:beforeAutospacing="1" w:after="100" w:afterAutospacing="1"/>
    </w:pPr>
    <w:rPr>
      <w:rFonts w:ascii="宋体" w:hAnsi="宋体" w:cs="宋体"/>
      <w:b/>
      <w:bCs/>
      <w:kern w:val="0"/>
      <w:szCs w:val="21"/>
    </w:rPr>
  </w:style>
  <w:style w:type="paragraph" w:customStyle="1" w:styleId="xl82">
    <w:name w:val="xl82"/>
    <w:basedOn w:val="a4"/>
    <w:rsid w:val="009C2386"/>
    <w:pPr>
      <w:widowControl/>
      <w:pBdr>
        <w:left w:val="single" w:sz="8" w:space="0" w:color="auto"/>
        <w:bottom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xl150">
    <w:name w:val="xl150"/>
    <w:basedOn w:val="a4"/>
    <w:rsid w:val="009C2386"/>
    <w:pPr>
      <w:widowControl/>
      <w:pBdr>
        <w:left w:val="single" w:sz="8" w:space="0" w:color="auto"/>
        <w:right w:val="single" w:sz="8" w:space="0" w:color="auto"/>
      </w:pBdr>
      <w:spacing w:before="100" w:beforeAutospacing="1" w:after="100" w:afterAutospacing="1"/>
      <w:jc w:val="center"/>
    </w:pPr>
    <w:rPr>
      <w:rFonts w:ascii="宋体" w:hAnsi="宋体" w:cs="宋体"/>
      <w:kern w:val="0"/>
      <w:sz w:val="24"/>
    </w:rPr>
  </w:style>
  <w:style w:type="paragraph" w:customStyle="1" w:styleId="xl85">
    <w:name w:val="xl85"/>
    <w:basedOn w:val="a4"/>
    <w:rsid w:val="009C2386"/>
    <w:pPr>
      <w:widowControl/>
      <w:pBdr>
        <w:top w:val="single" w:sz="8" w:space="0" w:color="auto"/>
        <w:left w:val="single" w:sz="8" w:space="0" w:color="auto"/>
        <w:right w:val="single" w:sz="8" w:space="0" w:color="auto"/>
      </w:pBdr>
      <w:spacing w:before="100" w:beforeAutospacing="1" w:after="100" w:afterAutospacing="1"/>
    </w:pPr>
    <w:rPr>
      <w:rFonts w:ascii="宋体" w:hAnsi="宋体" w:cs="宋体"/>
      <w:kern w:val="0"/>
      <w:szCs w:val="21"/>
    </w:rPr>
  </w:style>
  <w:style w:type="paragraph" w:customStyle="1" w:styleId="afffff6">
    <w:name w:val="样式 宋体 五号 行距: 单倍行距"/>
    <w:basedOn w:val="a4"/>
    <w:rsid w:val="009C2386"/>
    <w:rPr>
      <w:rFonts w:ascii="宋体" w:hAnsi="宋体" w:cs="宋体"/>
      <w:szCs w:val="20"/>
    </w:rPr>
  </w:style>
  <w:style w:type="paragraph" w:customStyle="1" w:styleId="xl68">
    <w:name w:val="xl68"/>
    <w:basedOn w:val="a4"/>
    <w:rsid w:val="009C2386"/>
    <w:pPr>
      <w:widowControl/>
      <w:pBdr>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Cs w:val="21"/>
    </w:rPr>
  </w:style>
  <w:style w:type="paragraph" w:customStyle="1" w:styleId="xl131">
    <w:name w:val="xl131"/>
    <w:basedOn w:val="a4"/>
    <w:rsid w:val="009C2386"/>
    <w:pPr>
      <w:widowControl/>
      <w:pBdr>
        <w:top w:val="single" w:sz="8" w:space="0" w:color="auto"/>
        <w:left w:val="single" w:sz="8" w:space="0" w:color="auto"/>
        <w:right w:val="single" w:sz="8" w:space="0" w:color="auto"/>
      </w:pBdr>
      <w:spacing w:before="100" w:beforeAutospacing="1" w:after="100" w:afterAutospacing="1"/>
      <w:jc w:val="left"/>
    </w:pPr>
    <w:rPr>
      <w:rFonts w:ascii="Arial" w:hAnsi="Arial" w:cs="Arial"/>
      <w:color w:val="FF0000"/>
      <w:kern w:val="0"/>
      <w:szCs w:val="21"/>
    </w:rPr>
  </w:style>
  <w:style w:type="paragraph" w:customStyle="1" w:styleId="xl67">
    <w:name w:val="xl67"/>
    <w:basedOn w:val="a4"/>
    <w:rsid w:val="009C2386"/>
    <w:pPr>
      <w:widowControl/>
      <w:pBdr>
        <w:left w:val="single" w:sz="8" w:space="0" w:color="auto"/>
        <w:right w:val="single" w:sz="8" w:space="0" w:color="auto"/>
      </w:pBdr>
      <w:spacing w:before="100" w:beforeAutospacing="1" w:after="100" w:afterAutospacing="1"/>
      <w:jc w:val="left"/>
    </w:pPr>
    <w:rPr>
      <w:rFonts w:ascii="宋体" w:hAnsi="宋体" w:cs="宋体"/>
      <w:kern w:val="0"/>
      <w:szCs w:val="21"/>
    </w:rPr>
  </w:style>
  <w:style w:type="paragraph" w:customStyle="1" w:styleId="font11">
    <w:name w:val="font11"/>
    <w:basedOn w:val="a4"/>
    <w:rsid w:val="009C2386"/>
    <w:pPr>
      <w:widowControl/>
      <w:spacing w:before="100" w:beforeAutospacing="1" w:after="100" w:afterAutospacing="1"/>
      <w:jc w:val="left"/>
    </w:pPr>
    <w:rPr>
      <w:rFonts w:ascii="宋体" w:hAnsi="宋体" w:cs="宋体"/>
      <w:color w:val="FF0000"/>
      <w:kern w:val="0"/>
      <w:szCs w:val="21"/>
    </w:rPr>
  </w:style>
  <w:style w:type="character" w:customStyle="1" w:styleId="redfilenumber">
    <w:name w:val="redfilenumber"/>
    <w:basedOn w:val="a5"/>
    <w:qFormat/>
    <w:rsid w:val="009C2386"/>
    <w:rPr>
      <w:color w:val="BA2636"/>
      <w:sz w:val="14"/>
      <w:szCs w:val="14"/>
    </w:rPr>
  </w:style>
  <w:style w:type="character" w:customStyle="1" w:styleId="qxdate">
    <w:name w:val="qxdate"/>
    <w:basedOn w:val="a5"/>
    <w:qFormat/>
    <w:rsid w:val="009C2386"/>
    <w:rPr>
      <w:color w:val="333333"/>
      <w:sz w:val="14"/>
      <w:szCs w:val="14"/>
    </w:rPr>
  </w:style>
  <w:style w:type="character" w:customStyle="1" w:styleId="displayarti">
    <w:name w:val="displayarti"/>
    <w:basedOn w:val="a5"/>
    <w:qFormat/>
    <w:rsid w:val="009C2386"/>
    <w:rPr>
      <w:color w:val="FFFFFF"/>
      <w:shd w:val="clear" w:color="auto" w:fill="A00000"/>
    </w:rPr>
  </w:style>
  <w:style w:type="character" w:customStyle="1" w:styleId="redfilefwwh">
    <w:name w:val="redfilefwwh"/>
    <w:basedOn w:val="a5"/>
    <w:qFormat/>
    <w:rsid w:val="009C2386"/>
    <w:rPr>
      <w:color w:val="BA2636"/>
      <w:sz w:val="14"/>
      <w:szCs w:val="14"/>
    </w:rPr>
  </w:style>
  <w:style w:type="character" w:customStyle="1" w:styleId="gjfg">
    <w:name w:val="gjfg"/>
    <w:basedOn w:val="a5"/>
    <w:qFormat/>
    <w:rsid w:val="009C2386"/>
  </w:style>
  <w:style w:type="character" w:customStyle="1" w:styleId="cfdate">
    <w:name w:val="cfdate"/>
    <w:basedOn w:val="a5"/>
    <w:qFormat/>
    <w:rsid w:val="009C2386"/>
    <w:rPr>
      <w:color w:val="333333"/>
      <w:sz w:val="14"/>
      <w:szCs w:val="14"/>
    </w:rPr>
  </w:style>
  <w:style w:type="table" w:styleId="afffff7">
    <w:name w:val="Table Theme"/>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a">
    <w:name w:val="Table Colorful 1"/>
    <w:basedOn w:val="a6"/>
    <w:uiPriority w:val="99"/>
    <w:unhideWhenUsed/>
    <w:qFormat/>
    <w:rsid w:val="00515C46"/>
    <w:pPr>
      <w:spacing w:line="300" w:lineRule="auto"/>
    </w:pPr>
    <w:rPr>
      <w:rFonts w:ascii="Cambria" w:eastAsia="黑体" w:hAnsi="Cambria" w:cs="Times New Roman"/>
      <w:color w:val="FFFFFF"/>
      <w:kern w:val="0"/>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op w:val="nil"/>
          <w:left w:val="nil"/>
          <w:bottom w:val="nil"/>
          <w:right w:val="nil"/>
          <w:insideH w:val="nil"/>
          <w:insideV w:val="nil"/>
          <w:tl2br w:val="nil"/>
          <w:tr2bl w:val="nil"/>
        </w:tcBorders>
        <w:shd w:val="solid" w:color="000000" w:fill="FFFFFF"/>
      </w:tcPr>
    </w:tblStylePr>
    <w:tblStylePr w:type="firstCol">
      <w:rPr>
        <w:rFonts w:cs="Times New Roman"/>
        <w:b/>
        <w:bCs/>
        <w:i/>
        <w:iCs/>
      </w:rPr>
      <w:tblPr/>
      <w:tcPr>
        <w:tcBorders>
          <w:top w:val="nil"/>
          <w:left w:val="nil"/>
          <w:bottom w:val="nil"/>
          <w:right w:val="nil"/>
          <w:insideH w:val="nil"/>
          <w:insideV w:val="nil"/>
          <w:tl2br w:val="nil"/>
          <w:tr2bl w:val="nil"/>
        </w:tcBorders>
        <w:shd w:val="solid" w:color="000080" w:fill="FFFFFF"/>
      </w:tcPr>
    </w:tblStylePr>
    <w:tblStylePr w:type="nwCell">
      <w:rPr>
        <w:rFonts w:cs="Times New Roman"/>
      </w:rPr>
      <w:tblPr/>
      <w:tcPr>
        <w:tcBorders>
          <w:top w:val="nil"/>
          <w:left w:val="nil"/>
          <w:bottom w:val="nil"/>
          <w:right w:val="nil"/>
          <w:insideH w:val="nil"/>
          <w:insideV w:val="nil"/>
          <w:tl2br w:val="nil"/>
          <w:tr2bl w:val="nil"/>
        </w:tcBorders>
        <w:shd w:val="solid" w:color="00000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table" w:styleId="2d">
    <w:name w:val="Table Colorful 2"/>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rFonts w:cs="Times New Roman"/>
        <w:b/>
        <w:bCs/>
        <w:i/>
        <w:iCs/>
      </w:rPr>
      <w:tblPr/>
      <w:tcPr>
        <w:tcBorders>
          <w:top w:val="nil"/>
          <w:left w:val="nil"/>
          <w:bottom w:val="nil"/>
          <w:right w:val="nil"/>
          <w:insideH w:val="nil"/>
          <w:insideV w:val="nil"/>
          <w:tl2br w:val="nil"/>
          <w:tr2bl w:val="nil"/>
        </w:tcBorders>
      </w:tcPr>
    </w:tblStylePr>
    <w:tblStylePr w:type="lastCol">
      <w:rPr>
        <w:rFonts w:cs="Times New Roman"/>
      </w:rPr>
      <w:tblPr/>
      <w:tcPr>
        <w:tcBorders>
          <w:top w:val="nil"/>
          <w:left w:val="nil"/>
          <w:bottom w:val="nil"/>
          <w:right w:val="nil"/>
          <w:insideH w:val="nil"/>
          <w:insideV w:val="nil"/>
          <w:tl2br w:val="nil"/>
          <w:tr2bl w:val="nil"/>
        </w:tcBorders>
        <w:shd w:val="solid" w:color="C0C0C0" w:fill="FFFFFF"/>
      </w:tcPr>
    </w:tblStylePr>
    <w:tblStylePr w:type="swCell">
      <w:rPr>
        <w:rFonts w:cs="Times New Roman"/>
        <w:b/>
        <w:bCs/>
        <w:i w:val="0"/>
        <w:iCs w:val="0"/>
      </w:rPr>
      <w:tblPr/>
      <w:tcPr>
        <w:tcBorders>
          <w:top w:val="nil"/>
          <w:left w:val="nil"/>
          <w:bottom w:val="nil"/>
          <w:right w:val="nil"/>
          <w:insideH w:val="nil"/>
          <w:insideV w:val="nil"/>
          <w:tl2br w:val="nil"/>
          <w:tr2bl w:val="nil"/>
        </w:tcBorders>
      </w:tcPr>
    </w:tblStylePr>
  </w:style>
  <w:style w:type="table" w:styleId="39">
    <w:name w:val="Table Colorful 3"/>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top w:val="nil"/>
          <w:left w:val="nil"/>
          <w:bottom w:val="single" w:sz="6" w:space="0" w:color="000000"/>
          <w:right w:val="nil"/>
          <w:insideH w:val="nil"/>
          <w:insideV w:val="nil"/>
          <w:tl2br w:val="nil"/>
          <w:tr2bl w:val="nil"/>
        </w:tcBorders>
        <w:shd w:val="solid" w:color="008080" w:fill="FFFFFF"/>
      </w:tcPr>
    </w:tblStylePr>
    <w:tblStylePr w:type="firstCol">
      <w:rPr>
        <w:rFonts w:cs="Times New Roman"/>
      </w:rPr>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rFonts w:cs="Times New Roman"/>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fff8">
    <w:name w:val="Table Elegant"/>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op w:val="nil"/>
          <w:left w:val="nil"/>
          <w:bottom w:val="nil"/>
          <w:right w:val="nil"/>
          <w:insideH w:val="nil"/>
          <w:insideV w:val="nil"/>
          <w:tl2br w:val="nil"/>
          <w:tr2bl w:val="nil"/>
        </w:tcBorders>
      </w:tcPr>
    </w:tblStylePr>
  </w:style>
  <w:style w:type="table" w:styleId="1b">
    <w:name w:val="Table Classic 1"/>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000000"/>
          <w:insideH w:val="nil"/>
          <w:insideV w:val="nil"/>
          <w:tl2br w:val="nil"/>
          <w:tr2bl w:val="nil"/>
        </w:tcBorders>
      </w:tcPr>
    </w:tblStylePr>
    <w:tblStylePr w:type="neCell">
      <w:rPr>
        <w:rFonts w:cs="Times New Roman"/>
        <w:b/>
        <w:bCs/>
        <w:i w:val="0"/>
        <w:iCs w:val="0"/>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e">
    <w:name w:val="Table Classic 2"/>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shd w:val="solid" w:color="C0C0C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nil"/>
          <w:tr2bl w:val="nil"/>
        </w:tcBorders>
        <w:shd w:val="solid" w:color="800080" w:fill="FFFFFF"/>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styleId="3a">
    <w:name w:val="Table Classic 3"/>
    <w:basedOn w:val="a6"/>
    <w:uiPriority w:val="99"/>
    <w:unhideWhenUsed/>
    <w:qFormat/>
    <w:rsid w:val="00515C46"/>
    <w:pPr>
      <w:spacing w:line="300" w:lineRule="auto"/>
    </w:pPr>
    <w:rPr>
      <w:rFonts w:ascii="Cambria" w:eastAsia="黑体" w:hAnsi="Cambria" w:cs="Times New Roman"/>
      <w:color w:val="000080"/>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rFonts w:cs="Times New Roman"/>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Times New Roman"/>
        <w:b/>
        <w:bCs/>
        <w:color w:val="000000"/>
      </w:rPr>
      <w:tblPr/>
      <w:tcPr>
        <w:tcBorders>
          <w:top w:val="nil"/>
          <w:left w:val="nil"/>
          <w:bottom w:val="nil"/>
          <w:right w:val="nil"/>
          <w:insideH w:val="nil"/>
          <w:insideV w:val="nil"/>
          <w:tl2br w:val="nil"/>
          <w:tr2bl w:val="nil"/>
        </w:tcBorders>
      </w:tcPr>
    </w:tblStylePr>
  </w:style>
  <w:style w:type="table" w:styleId="47">
    <w:name w:val="Table Classic 4"/>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rFonts w:cs="Times New Roman"/>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styleId="1c">
    <w:name w:val="Table Simple 1"/>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styleId="2f">
    <w:name w:val="Table Simple 2"/>
    <w:basedOn w:val="a6"/>
    <w:uiPriority w:val="99"/>
    <w:unhideWhenUsed/>
    <w:qFormat/>
    <w:rsid w:val="00515C46"/>
    <w:pPr>
      <w:spacing w:line="300" w:lineRule="auto"/>
    </w:pPr>
    <w:rPr>
      <w:rFonts w:ascii="Cambria" w:eastAsia="黑体" w:hAnsi="Cambria" w:cs="Times New Roman"/>
      <w:kern w:val="0"/>
      <w:sz w:val="20"/>
      <w:szCs w:val="20"/>
    </w:rPr>
    <w:tblPr>
      <w:tblInd w:w="0" w:type="dxa"/>
      <w:tblCellMar>
        <w:top w:w="0" w:type="dxa"/>
        <w:left w:w="108" w:type="dxa"/>
        <w:bottom w:w="0" w:type="dxa"/>
        <w:right w:w="108" w:type="dxa"/>
      </w:tblCellMa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lastCol">
      <w:rPr>
        <w:rFonts w:cs="Times New Roman"/>
        <w:b/>
        <w:bCs/>
      </w:rPr>
      <w:tblPr/>
      <w:tcPr>
        <w:tcBorders>
          <w:top w:val="nil"/>
          <w:left w:val="single" w:sz="6" w:space="0" w:color="000000"/>
          <w:bottom w:val="nil"/>
          <w:right w:val="nil"/>
          <w:insideH w:val="nil"/>
          <w:insideV w:val="nil"/>
          <w:tl2br w:val="nil"/>
          <w:tr2bl w:val="nil"/>
        </w:tcBorders>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3b">
    <w:name w:val="Table Simple 3"/>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d">
    <w:name w:val="Table Subtle 1"/>
    <w:basedOn w:val="a6"/>
    <w:uiPriority w:val="99"/>
    <w:unhideWhenUsed/>
    <w:qFormat/>
    <w:rsid w:val="00515C46"/>
    <w:pPr>
      <w:spacing w:line="300" w:lineRule="auto"/>
    </w:pPr>
    <w:rPr>
      <w:rFonts w:ascii="Cambria" w:eastAsia="黑体" w:hAnsi="Cambria" w:cs="Times New Roman"/>
      <w:kern w:val="0"/>
      <w:sz w:val="20"/>
      <w:szCs w:val="20"/>
    </w:rPr>
    <w:tblPr>
      <w:tblInd w:w="0" w:type="dxa"/>
      <w:tblCellMar>
        <w:top w:w="0" w:type="dxa"/>
        <w:left w:w="108" w:type="dxa"/>
        <w:bottom w:w="0" w:type="dxa"/>
        <w:right w:w="108" w:type="dxa"/>
      </w:tblCellMar>
    </w:tblPr>
    <w:tblStylePr w:type="firstRow">
      <w:rPr>
        <w:rFonts w:cs="Times New Roman"/>
      </w:rPr>
      <w:tblPr/>
      <w:tcPr>
        <w:tcBorders>
          <w:top w:val="single" w:sz="6" w:space="0" w:color="000000"/>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Times New Roman"/>
      </w:rPr>
      <w:tblPr/>
      <w:tcPr>
        <w:tcBorders>
          <w:top w:val="nil"/>
          <w:left w:val="nil"/>
          <w:bottom w:val="nil"/>
          <w:right w:val="single" w:sz="12" w:space="0" w:color="000000"/>
          <w:insideH w:val="nil"/>
          <w:insideV w:val="nil"/>
          <w:tl2br w:val="nil"/>
          <w:tr2bl w:val="nil"/>
        </w:tcBorders>
      </w:tcPr>
    </w:tblStylePr>
    <w:tblStylePr w:type="lastCol">
      <w:rPr>
        <w:rFonts w:cs="Times New Roman"/>
      </w:rPr>
      <w:tblPr/>
      <w:tcPr>
        <w:tcBorders>
          <w:top w:val="nil"/>
          <w:left w:val="single" w:sz="12" w:space="0" w:color="000000"/>
          <w:bottom w:val="nil"/>
          <w:right w:val="nil"/>
          <w:insideH w:val="nil"/>
          <w:insideV w:val="nil"/>
          <w:tl2br w:val="nil"/>
          <w:tr2bl w:val="nil"/>
        </w:tcBorders>
      </w:tcPr>
    </w:tblStylePr>
    <w:tblStylePr w:type="band1Horz">
      <w:rPr>
        <w:rFonts w:cs="Times New Roman"/>
      </w:rPr>
      <w:tblPr/>
      <w:tcPr>
        <w:tcBorders>
          <w:top w:val="nil"/>
          <w:left w:val="nil"/>
          <w:bottom w:val="single" w:sz="6" w:space="0" w:color="000000"/>
          <w:right w:val="nil"/>
          <w:insideH w:val="nil"/>
          <w:insideV w:val="nil"/>
          <w:tl2br w:val="nil"/>
          <w:tr2bl w:val="nil"/>
        </w:tcBorders>
        <w:shd w:val="pct25" w:color="8080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f0">
    <w:name w:val="Table Subtle 2"/>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Times New Roman"/>
      </w:rPr>
      <w:tblPr/>
      <w:tcPr>
        <w:tcBorders>
          <w:top w:val="nil"/>
          <w:left w:val="single" w:sz="12" w:space="0" w:color="000000"/>
          <w:bottom w:val="nil"/>
          <w:right w:val="nil"/>
          <w:insideH w:val="nil"/>
          <w:insideV w:val="nil"/>
          <w:tl2br w:val="nil"/>
          <w:tr2bl w:val="nil"/>
        </w:tcBorders>
        <w:shd w:val="pct25" w:color="8080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1e">
    <w:name w:val="Table List 1"/>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solid" w:color="C0C0C0" w:fill="FFFFFF"/>
      </w:tcPr>
    </w:tblStylePr>
    <w:tblStylePr w:type="band2Horz">
      <w:rPr>
        <w:rFonts w:cs="Times New Roman"/>
        <w:color w:val="auto"/>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2f1">
    <w:name w:val="Table List 2"/>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0" w:color="00FF00" w:fill="FFFFFF"/>
      </w:tcPr>
    </w:tblStylePr>
    <w:tblStylePr w:type="band2Horz">
      <w:rPr>
        <w:rFonts w:cs="Times New Roman"/>
        <w:color w:val="auto"/>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styleId="3c">
    <w:name w:val="Table List 3"/>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Pr/>
      <w:tcPr>
        <w:tcBorders>
          <w:top w:val="nil"/>
          <w:left w:val="nil"/>
          <w:bottom w:val="nil"/>
          <w:right w:val="nil"/>
          <w:insideH w:val="nil"/>
          <w:insideV w:val="nil"/>
          <w:tl2br w:val="nil"/>
          <w:tr2bl w:val="nil"/>
        </w:tcBorders>
      </w:tcPr>
    </w:tblStylePr>
  </w:style>
  <w:style w:type="table" w:styleId="48">
    <w:name w:val="Table List 4"/>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style>
  <w:style w:type="table" w:styleId="62">
    <w:name w:val="Table List 6"/>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band1Horz">
      <w:rPr>
        <w:rFonts w:cs="Times New Roman"/>
      </w:rPr>
      <w:tblPr/>
      <w:tcPr>
        <w:tcBorders>
          <w:top w:val="nil"/>
          <w:left w:val="nil"/>
          <w:bottom w:val="nil"/>
          <w:right w:val="nil"/>
          <w:insideH w:val="nil"/>
          <w:insideV w:val="nil"/>
          <w:tl2br w:val="nil"/>
          <w:tr2bl w:val="nil"/>
        </w:tcBorders>
        <w:shd w:val="pct25" w:color="000000" w:fill="FFFFFF"/>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2">
    <w:name w:val="Table List 7"/>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rFonts w:cs="Times New Roman"/>
        <w:b/>
        <w:bCs/>
      </w:rPr>
      <w:tblPr/>
      <w:tcPr>
        <w:tcBorders>
          <w:top w:val="single" w:sz="12" w:space="0" w:color="008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0" w:color="000000" w:fill="FFFFFF"/>
      </w:tcPr>
    </w:tblStylePr>
    <w:tblStylePr w:type="band2Horz">
      <w:rPr>
        <w:rFonts w:cs="Times New Roman"/>
      </w:rPr>
      <w:tblPr/>
      <w:tcPr>
        <w:tcBorders>
          <w:top w:val="nil"/>
          <w:left w:val="nil"/>
          <w:bottom w:val="nil"/>
          <w:right w:val="nil"/>
          <w:insideH w:val="nil"/>
          <w:insideV w:val="nil"/>
          <w:tl2br w:val="nil"/>
          <w:tr2bl w:val="nil"/>
        </w:tcBorders>
        <w:shd w:val="pct25" w:color="FFFF00" w:fill="FFFFFF"/>
      </w:tcPr>
    </w:tblStylePr>
  </w:style>
  <w:style w:type="table" w:styleId="82">
    <w:name w:val="Table List 8"/>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Horz">
      <w:rPr>
        <w:rFonts w:cs="Times New Roman"/>
        <w:color w:val="auto"/>
      </w:rPr>
      <w:tblPr/>
      <w:tcPr>
        <w:tcBorders>
          <w:top w:val="nil"/>
          <w:left w:val="nil"/>
          <w:bottom w:val="nil"/>
          <w:right w:val="nil"/>
          <w:insideH w:val="nil"/>
          <w:insideV w:val="nil"/>
          <w:tl2br w:val="nil"/>
          <w:tr2bl w:val="nil"/>
        </w:tcBorders>
        <w:shd w:val="pct25" w:color="FFFF00" w:fill="FFFFFF"/>
      </w:tcPr>
    </w:tblStylePr>
    <w:tblStylePr w:type="band2Horz">
      <w:rPr>
        <w:rFonts w:cs="Times New Roman"/>
      </w:rPr>
      <w:tblPr/>
      <w:tcPr>
        <w:tcBorders>
          <w:top w:val="nil"/>
          <w:left w:val="nil"/>
          <w:bottom w:val="nil"/>
          <w:right w:val="nil"/>
          <w:insideH w:val="nil"/>
          <w:insideV w:val="nil"/>
          <w:tl2br w:val="nil"/>
          <w:tr2bl w:val="nil"/>
        </w:tcBorders>
        <w:shd w:val="pct50" w:color="FF0000" w:fill="FFFFFF"/>
      </w:tcPr>
    </w:tblStylePr>
    <w:tblStylePr w:type="nwCell">
      <w:rPr>
        <w:rFonts w:cs="Times New Roman"/>
      </w:rPr>
      <w:tblPr/>
      <w:tcPr>
        <w:tcBorders>
          <w:top w:val="nil"/>
          <w:left w:val="nil"/>
          <w:bottom w:val="nil"/>
          <w:right w:val="nil"/>
          <w:insideH w:val="nil"/>
          <w:insideV w:val="nil"/>
          <w:tl2br w:val="single" w:sz="6" w:space="0" w:color="auto"/>
          <w:tr2bl w:val="nil"/>
        </w:tcBorders>
      </w:tcPr>
    </w:tblStylePr>
  </w:style>
  <w:style w:type="table" w:styleId="afffff9">
    <w:name w:val="Table Contemporary"/>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op w:val="nil"/>
          <w:left w:val="nil"/>
          <w:bottom w:val="nil"/>
          <w:right w:val="nil"/>
          <w:insideH w:val="nil"/>
          <w:insideV w:val="nil"/>
          <w:tl2br w:val="nil"/>
          <w:tr2bl w:val="nil"/>
        </w:tcBorders>
        <w:shd w:val="pct20" w:color="000000" w:fill="FFFFFF"/>
      </w:tcPr>
    </w:tblStylePr>
    <w:tblStylePr w:type="band1Horz">
      <w:rPr>
        <w:rFonts w:cs="Times New Roman"/>
        <w:color w:val="auto"/>
      </w:rPr>
      <w:tblPr/>
      <w:tcPr>
        <w:tcBorders>
          <w:top w:val="nil"/>
          <w:left w:val="nil"/>
          <w:bottom w:val="nil"/>
          <w:right w:val="nil"/>
          <w:insideH w:val="nil"/>
          <w:insideV w:val="nil"/>
          <w:tl2br w:val="nil"/>
          <w:tr2bl w:val="nil"/>
        </w:tcBorders>
        <w:shd w:val="pct5" w:color="000000" w:fill="FFFFFF"/>
      </w:tcPr>
    </w:tblStylePr>
    <w:tblStylePr w:type="band2Horz">
      <w:rPr>
        <w:rFonts w:cs="Times New Roman"/>
        <w:color w:val="auto"/>
      </w:rPr>
      <w:tblPr/>
      <w:tcPr>
        <w:tcBorders>
          <w:top w:val="nil"/>
          <w:left w:val="nil"/>
          <w:bottom w:val="nil"/>
          <w:right w:val="nil"/>
          <w:insideH w:val="nil"/>
          <w:insideV w:val="nil"/>
          <w:tl2br w:val="nil"/>
          <w:tr2bl w:val="nil"/>
        </w:tcBorders>
        <w:shd w:val="pct20" w:color="000000" w:fill="FFFFFF"/>
      </w:tcPr>
    </w:tblStylePr>
  </w:style>
  <w:style w:type="table" w:styleId="1f">
    <w:name w:val="Table Grid 1"/>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op w:val="nil"/>
          <w:left w:val="nil"/>
          <w:bottom w:val="nil"/>
          <w:right w:val="nil"/>
          <w:insideH w:val="nil"/>
          <w:insideV w:val="nil"/>
          <w:tl2br w:val="nil"/>
          <w:tr2bl w:val="nil"/>
        </w:tcBorders>
      </w:tcPr>
    </w:tblStylePr>
    <w:tblStylePr w:type="lastCol">
      <w:rPr>
        <w:rFonts w:cs="Times New Roman"/>
        <w:i/>
        <w:i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f2">
    <w:name w:val="Table Grid 2"/>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nil"/>
          <w:right w:val="nil"/>
          <w:insideH w:val="nil"/>
          <w:insideV w:val="nil"/>
          <w:tl2br w:val="nil"/>
          <w:tr2bl w:val="nil"/>
        </w:tcBorders>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style>
  <w:style w:type="table" w:styleId="3d">
    <w:name w:val="Table Grid 3"/>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49">
    <w:name w:val="Table Grid 4"/>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Times New Roman"/>
        <w:b/>
        <w:bCs/>
        <w:color w:val="auto"/>
      </w:rPr>
      <w:tblPr/>
      <w:tcPr>
        <w:tcBorders>
          <w:top w:val="nil"/>
          <w:left w:val="nil"/>
          <w:bottom w:val="nil"/>
          <w:right w:val="nil"/>
          <w:insideH w:val="nil"/>
          <w:insideV w:val="nil"/>
          <w:tl2br w:val="nil"/>
          <w:tr2bl w:val="nil"/>
        </w:tcBorders>
      </w:tcPr>
    </w:tblStylePr>
  </w:style>
  <w:style w:type="table" w:styleId="57">
    <w:name w:val="Table Grid 5"/>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63">
    <w:name w:val="Table Grid 6"/>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3">
    <w:name w:val="Table Grid 7"/>
    <w:basedOn w:val="a6"/>
    <w:uiPriority w:val="99"/>
    <w:unhideWhenUsed/>
    <w:qFormat/>
    <w:rsid w:val="00515C46"/>
    <w:pPr>
      <w:spacing w:line="300" w:lineRule="auto"/>
    </w:pPr>
    <w:rPr>
      <w:rFonts w:ascii="Cambria" w:eastAsia="黑体" w:hAnsi="Cambria" w:cs="Times New Roman"/>
      <w:b/>
      <w:bCs/>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top w:val="nil"/>
          <w:left w:val="nil"/>
          <w:bottom w:val="single" w:sz="12" w:space="0" w:color="000000"/>
          <w:right w:val="nil"/>
          <w:insideH w:val="nil"/>
          <w:insideV w:val="nil"/>
          <w:tl2br w:val="nil"/>
          <w:tr2bl w:val="nil"/>
        </w:tcBorders>
      </w:tcPr>
    </w:tblStylePr>
    <w:tblStylePr w:type="lastRow">
      <w:rPr>
        <w:rFonts w:cs="Times New Roman"/>
        <w:b w:val="0"/>
        <w:bCs w:val="0"/>
      </w:rPr>
      <w:tblPr/>
      <w:tcPr>
        <w:tcBorders>
          <w:top w:val="single" w:sz="6" w:space="0" w:color="00000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83">
    <w:name w:val="Table Grid 8"/>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bCs/>
        <w:color w:val="auto"/>
      </w:rPr>
      <w:tblPr/>
      <w:tcPr>
        <w:tcBorders>
          <w:top w:val="nil"/>
          <w:left w:val="nil"/>
          <w:bottom w:val="nil"/>
          <w:right w:val="nil"/>
          <w:insideH w:val="nil"/>
          <w:insideV w:val="nil"/>
          <w:tl2br w:val="nil"/>
          <w:tr2bl w:val="nil"/>
        </w:tcBorders>
      </w:tcPr>
    </w:tblStylePr>
    <w:tblStylePr w:type="lastCol">
      <w:rPr>
        <w:rFonts w:cs="Times New Roman"/>
        <w:b/>
        <w:bCs/>
        <w:color w:val="auto"/>
      </w:rPr>
      <w:tblPr/>
      <w:tcPr>
        <w:tcBorders>
          <w:top w:val="nil"/>
          <w:left w:val="nil"/>
          <w:bottom w:val="nil"/>
          <w:right w:val="nil"/>
          <w:insideH w:val="nil"/>
          <w:insideV w:val="nil"/>
          <w:tl2br w:val="nil"/>
          <w:tr2bl w:val="nil"/>
        </w:tcBorders>
      </w:tcPr>
    </w:tblStylePr>
  </w:style>
  <w:style w:type="table" w:styleId="1f0">
    <w:name w:val="Table Web 1"/>
    <w:basedOn w:val="a6"/>
    <w:uiPriority w:val="99"/>
    <w:unhideWhenUsed/>
    <w:qFormat/>
    <w:rsid w:val="00515C46"/>
    <w:pPr>
      <w:spacing w:line="300" w:lineRule="auto"/>
    </w:pPr>
    <w:rPr>
      <w:rFonts w:ascii="Cambria" w:eastAsia="黑体" w:hAnsi="Cambria" w:cs="Times New Roman"/>
      <w:kern w:val="0"/>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2f3">
    <w:name w:val="Table Web 2"/>
    <w:basedOn w:val="a6"/>
    <w:uiPriority w:val="99"/>
    <w:unhideWhenUsed/>
    <w:qFormat/>
    <w:rsid w:val="00515C46"/>
    <w:pPr>
      <w:spacing w:line="300" w:lineRule="auto"/>
    </w:pPr>
    <w:rPr>
      <w:rFonts w:ascii="Cambria" w:eastAsia="黑体" w:hAnsi="Cambria" w:cs="Times New Roman"/>
      <w:kern w:val="0"/>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3e">
    <w:name w:val="Table Web 3"/>
    <w:basedOn w:val="a6"/>
    <w:uiPriority w:val="99"/>
    <w:unhideWhenUsed/>
    <w:qFormat/>
    <w:rsid w:val="00515C46"/>
    <w:pPr>
      <w:spacing w:line="300" w:lineRule="auto"/>
    </w:pPr>
    <w:rPr>
      <w:rFonts w:ascii="Cambria" w:eastAsia="黑体" w:hAnsi="Cambria" w:cs="Times New Roman"/>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op w:val="nil"/>
          <w:left w:val="nil"/>
          <w:bottom w:val="nil"/>
          <w:right w:val="nil"/>
          <w:insideH w:val="nil"/>
          <w:insideV w:val="nil"/>
          <w:tl2br w:val="nil"/>
          <w:tr2bl w:val="nil"/>
        </w:tcBorders>
      </w:tcPr>
    </w:tblStylePr>
  </w:style>
  <w:style w:type="table" w:styleId="afffffa">
    <w:name w:val="Table Professional"/>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op w:val="nil"/>
          <w:left w:val="nil"/>
          <w:bottom w:val="nil"/>
          <w:right w:val="nil"/>
          <w:insideH w:val="nil"/>
          <w:insideV w:val="nil"/>
          <w:tl2br w:val="nil"/>
          <w:tr2bl w:val="nil"/>
        </w:tcBorders>
        <w:shd w:val="solid" w:color="000000" w:fill="FFFFFF"/>
      </w:tcPr>
    </w:tblStylePr>
  </w:style>
  <w:style w:type="table" w:customStyle="1" w:styleId="1f1">
    <w:name w:val="浅色底纹1"/>
    <w:basedOn w:val="a6"/>
    <w:uiPriority w:val="60"/>
    <w:qFormat/>
    <w:rsid w:val="00515C46"/>
    <w:rPr>
      <w:rFonts w:ascii="Cambria" w:eastAsia="黑体" w:hAnsi="Cambria" w:cs="Times New Roman"/>
      <w:color w:val="000000"/>
      <w:kern w:val="0"/>
      <w:sz w:val="20"/>
      <w:szCs w:val="2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C0C0C0"/>
      </w:tcPr>
    </w:tblStylePr>
    <w:tblStylePr w:type="band1Horz">
      <w:rPr>
        <w:rFonts w:cs="Times New Roman"/>
      </w:rPr>
      <w:tblPr/>
      <w:tcPr>
        <w:tcBorders>
          <w:top w:val="nil"/>
          <w:left w:val="nil"/>
          <w:bottom w:val="nil"/>
          <w:right w:val="nil"/>
          <w:insideH w:val="nil"/>
          <w:insideV w:val="nil"/>
          <w:tl2br w:val="nil"/>
          <w:tr2bl w:val="nil"/>
        </w:tcBorders>
        <w:shd w:val="clear" w:color="auto" w:fill="C0C0C0"/>
      </w:tcPr>
    </w:tblStylePr>
  </w:style>
  <w:style w:type="table" w:customStyle="1" w:styleId="1f2">
    <w:name w:val="浅色列表1"/>
    <w:basedOn w:val="a6"/>
    <w:uiPriority w:val="61"/>
    <w:qFormat/>
    <w:rsid w:val="00515C46"/>
    <w:rPr>
      <w:rFonts w:ascii="Cambria" w:eastAsia="黑体" w:hAnsi="Cambria" w:cs="Times New Roman"/>
      <w:kern w:val="0"/>
      <w:sz w:val="20"/>
      <w:szCs w:val="20"/>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table" w:customStyle="1" w:styleId="1f3">
    <w:name w:val="浅色网格1"/>
    <w:basedOn w:val="a6"/>
    <w:uiPriority w:val="62"/>
    <w:qFormat/>
    <w:rsid w:val="00515C46"/>
    <w:rPr>
      <w:rFonts w:ascii="Cambria" w:eastAsia="黑体" w:hAnsi="Cambria" w:cs="Times New Roman"/>
      <w:kern w:val="0"/>
      <w:sz w:val="20"/>
      <w:szCs w:val="20"/>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000000"/>
          <w:left w:val="single" w:sz="8" w:space="0" w:color="000000"/>
          <w:bottom w:val="single" w:sz="18" w:space="0" w:color="000000"/>
          <w:right w:val="single" w:sz="8" w:space="0" w:color="00000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table" w:customStyle="1" w:styleId="110">
    <w:name w:val="中等深浅底纹 11"/>
    <w:basedOn w:val="a6"/>
    <w:uiPriority w:val="63"/>
    <w:qFormat/>
    <w:rsid w:val="00515C46"/>
    <w:rPr>
      <w:rFonts w:ascii="Cambria" w:eastAsia="黑体" w:hAnsi="Cambria" w:cs="Times New Roman"/>
      <w:kern w:val="0"/>
      <w:sz w:val="20"/>
      <w:szCs w:val="20"/>
    </w:rPr>
    <w:tblPr>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l2br w:val="nil"/>
          <w:tr2bl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tblStylePr w:type="band2Horz">
      <w:rPr>
        <w:rFonts w:cs="Times New Roman"/>
      </w:rPr>
    </w:tblStylePr>
  </w:style>
  <w:style w:type="table" w:customStyle="1" w:styleId="210">
    <w:name w:val="中等深浅底纹 21"/>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00000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00000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111">
    <w:name w:val="中等深浅列表 11"/>
    <w:basedOn w:val="a6"/>
    <w:uiPriority w:val="65"/>
    <w:qFormat/>
    <w:rsid w:val="00515C46"/>
    <w:rPr>
      <w:rFonts w:ascii="Cambria" w:eastAsia="黑体" w:hAnsi="Cambria" w:cs="Times New Roman"/>
      <w:color w:val="000000"/>
      <w:kern w:val="0"/>
      <w:sz w:val="20"/>
      <w:szCs w:val="2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000000"/>
          <w:right w:val="nil"/>
          <w:insideH w:val="nil"/>
          <w:insideV w:val="nil"/>
          <w:tl2br w:val="nil"/>
          <w:tr2bl w:val="nil"/>
        </w:tcBorders>
      </w:tcPr>
    </w:tblStylePr>
    <w:tblStylePr w:type="lastRow">
      <w:rPr>
        <w:rFonts w:cs="Times New Roman"/>
        <w:b/>
        <w:bCs/>
        <w:color w:val="1F2123"/>
      </w:rPr>
      <w:tblPr/>
      <w:tcPr>
        <w:tcBorders>
          <w:top w:val="single" w:sz="8" w:space="0" w:color="000000"/>
          <w:left w:val="nil"/>
          <w:bottom w:val="single" w:sz="8" w:space="0" w:color="00000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nil"/>
          <w:bottom w:val="single" w:sz="8" w:space="0" w:color="000000"/>
          <w:right w:val="nil"/>
          <w:insideH w:val="nil"/>
          <w:insideV w:val="nil"/>
          <w:tl2br w:val="nil"/>
          <w:tr2bl w:val="nil"/>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customStyle="1" w:styleId="211">
    <w:name w:val="中等深浅列表 21"/>
    <w:basedOn w:val="a6"/>
    <w:uiPriority w:val="66"/>
    <w:qFormat/>
    <w:rsid w:val="00515C46"/>
    <w:rPr>
      <w:rFonts w:ascii="Calibri" w:eastAsia="宋体" w:hAnsi="Calibri" w:cs="Arial"/>
      <w:color w:val="000000"/>
      <w:kern w:val="0"/>
      <w:sz w:val="20"/>
      <w:szCs w:val="20"/>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000000"/>
          <w:right w:val="nil"/>
          <w:insideH w:val="nil"/>
          <w:insideV w:val="nil"/>
          <w:tl2br w:val="nil"/>
          <w:tr2bl w:val="nil"/>
        </w:tcBorders>
        <w:shd w:val="clear" w:color="auto" w:fill="FFFFFF"/>
      </w:tcPr>
    </w:tblStylePr>
    <w:tblStylePr w:type="lastRow">
      <w:rPr>
        <w:rFonts w:cs="Arial"/>
      </w:rPr>
      <w:tblPr/>
      <w:tcPr>
        <w:tcBorders>
          <w:top w:val="single" w:sz="8" w:space="0" w:color="00000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000000"/>
          <w:insideH w:val="nil"/>
          <w:insideV w:val="nil"/>
          <w:tl2br w:val="nil"/>
          <w:tr2bl w:val="nil"/>
        </w:tcBorders>
        <w:shd w:val="clear" w:color="auto" w:fill="FFFFFF"/>
      </w:tcPr>
    </w:tblStylePr>
    <w:tblStylePr w:type="lastCol">
      <w:rPr>
        <w:rFonts w:cs="Arial"/>
      </w:rPr>
      <w:tblPr/>
      <w:tcPr>
        <w:tcBorders>
          <w:top w:val="nil"/>
          <w:left w:val="single" w:sz="8" w:space="0" w:color="00000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C0C0C0"/>
      </w:tcPr>
    </w:tblStylePr>
    <w:tblStylePr w:type="band1Horz">
      <w:rPr>
        <w:rFonts w:cs="Arial"/>
      </w:rPr>
      <w:tblPr/>
      <w:tcPr>
        <w:tcBorders>
          <w:top w:val="nil"/>
          <w:left w:val="nil"/>
          <w:bottom w:val="nil"/>
          <w:right w:val="nil"/>
          <w:insideH w:val="nil"/>
          <w:insideV w:val="nil"/>
          <w:tl2br w:val="nil"/>
          <w:tr2bl w:val="nil"/>
        </w:tcBorders>
        <w:shd w:val="clear" w:color="auto" w:fill="C0C0C0"/>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112">
    <w:name w:val="中等深浅网格 11"/>
    <w:basedOn w:val="a6"/>
    <w:uiPriority w:val="67"/>
    <w:qFormat/>
    <w:rsid w:val="00515C46"/>
    <w:rPr>
      <w:rFonts w:ascii="Cambria" w:eastAsia="黑体" w:hAnsi="Cambria" w:cs="Times New Roman"/>
      <w:kern w:val="0"/>
      <w:sz w:val="20"/>
      <w:szCs w:val="20"/>
    </w:rPr>
    <w:tblPr>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2">
    <w:name w:val="中等深浅网格 21"/>
    <w:basedOn w:val="a6"/>
    <w:uiPriority w:val="68"/>
    <w:qFormat/>
    <w:rsid w:val="00515C46"/>
    <w:rPr>
      <w:rFonts w:ascii="Calibri" w:eastAsia="宋体" w:hAnsi="Calibri" w:cs="Arial"/>
      <w:color w:val="000000"/>
      <w:kern w:val="0"/>
      <w:sz w:val="20"/>
      <w:szCs w:val="20"/>
    </w:rPr>
    <w:tblP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Arial"/>
        <w:b/>
        <w:bCs/>
        <w:color w:val="000000"/>
      </w:rPr>
      <w:tblPr/>
      <w:tcPr>
        <w:shd w:val="clear" w:color="auto" w:fill="E6E6E6"/>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CCCCCC"/>
      </w:tcPr>
    </w:tblStylePr>
    <w:tblStylePr w:type="band1Vert">
      <w:rPr>
        <w:rFonts w:cs="Arial"/>
      </w:rPr>
      <w:tblPr/>
      <w:tcPr>
        <w:shd w:val="clear" w:color="auto" w:fill="808080"/>
      </w:tcPr>
    </w:tblStylePr>
    <w:tblStylePr w:type="band1Horz">
      <w:rPr>
        <w:rFonts w:cs="Arial"/>
      </w:rPr>
      <w:tblPr/>
      <w:tcPr>
        <w:shd w:val="clear" w:color="auto" w:fill="808080"/>
      </w:tcPr>
    </w:tblStylePr>
    <w:tblStylePr w:type="nwCell">
      <w:rPr>
        <w:rFonts w:cs="Arial"/>
      </w:rPr>
      <w:tblPr/>
      <w:tcPr>
        <w:shd w:val="clear" w:color="auto" w:fill="FFFFFF"/>
      </w:tcPr>
    </w:tblStylePr>
  </w:style>
  <w:style w:type="table" w:customStyle="1" w:styleId="310">
    <w:name w:val="中等深浅网格 31"/>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00000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808080"/>
      </w:tcPr>
    </w:tblStylePr>
  </w:style>
  <w:style w:type="table" w:customStyle="1" w:styleId="1f4">
    <w:name w:val="深色列表1"/>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00000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000000"/>
      </w:tcPr>
    </w:tblStylePr>
    <w:tblStylePr w:type="band1Vert">
      <w:rPr>
        <w:rFonts w:cs="Times New Roman"/>
      </w:rPr>
      <w:tblPr/>
      <w:tcPr>
        <w:tcBorders>
          <w:top w:val="nil"/>
          <w:left w:val="nil"/>
          <w:bottom w:val="nil"/>
          <w:right w:val="nil"/>
          <w:insideH w:val="nil"/>
          <w:insideV w:val="nil"/>
          <w:tl2br w:val="nil"/>
          <w:tr2bl w:val="nil"/>
        </w:tcBorders>
        <w:shd w:val="clear" w:color="auto" w:fill="000000"/>
      </w:tcPr>
    </w:tblStylePr>
    <w:tblStylePr w:type="band1Horz">
      <w:rPr>
        <w:rFonts w:cs="Times New Roman"/>
      </w:rPr>
      <w:tblPr/>
      <w:tcPr>
        <w:tcBorders>
          <w:top w:val="nil"/>
          <w:left w:val="nil"/>
          <w:bottom w:val="nil"/>
          <w:right w:val="nil"/>
          <w:insideH w:val="nil"/>
          <w:insideV w:val="nil"/>
          <w:tl2br w:val="nil"/>
          <w:tr2bl w:val="nil"/>
        </w:tcBorders>
        <w:shd w:val="clear" w:color="auto" w:fill="000000"/>
      </w:tcPr>
    </w:tblStylePr>
  </w:style>
  <w:style w:type="table" w:customStyle="1" w:styleId="1f5">
    <w:name w:val="彩色底纹1"/>
    <w:basedOn w:val="a6"/>
    <w:uiPriority w:val="71"/>
    <w:qFormat/>
    <w:rsid w:val="00515C46"/>
    <w:rPr>
      <w:rFonts w:ascii="Cambria" w:eastAsia="黑体" w:hAnsi="Cambria" w:cs="Times New Roman"/>
      <w:color w:val="000000"/>
      <w:kern w:val="0"/>
      <w:sz w:val="20"/>
      <w:szCs w:val="20"/>
    </w:rPr>
    <w:tblPr>
      <w:tblInd w:w="0" w:type="dxa"/>
      <w:tblBorders>
        <w:top w:val="single" w:sz="24" w:space="0" w:color="CC8E60"/>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000000"/>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000000"/>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customStyle="1" w:styleId="1f6">
    <w:name w:val="彩色列表1"/>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C0C0C0"/>
      </w:tcPr>
    </w:tblStylePr>
    <w:tblStylePr w:type="band1Horz">
      <w:rPr>
        <w:rFonts w:cs="Times New Roman"/>
      </w:rPr>
      <w:tblPr/>
      <w:tcPr>
        <w:shd w:val="clear" w:color="auto" w:fill="CCCCCC"/>
      </w:tcPr>
    </w:tblStylePr>
  </w:style>
  <w:style w:type="table" w:customStyle="1" w:styleId="1f7">
    <w:name w:val="彩色网格1"/>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paragraph" w:customStyle="1" w:styleId="2f4">
    <w:name w:val="列表段落2"/>
    <w:basedOn w:val="a4"/>
    <w:uiPriority w:val="34"/>
    <w:unhideWhenUsed/>
    <w:qFormat/>
    <w:rsid w:val="00515C46"/>
    <w:pPr>
      <w:widowControl/>
      <w:ind w:left="720"/>
      <w:contextualSpacing/>
      <w:jc w:val="left"/>
    </w:pPr>
    <w:rPr>
      <w:rFonts w:ascii="Cambria" w:eastAsia="微软雅黑" w:hAnsi="Cambria"/>
      <w:color w:val="595959"/>
      <w:kern w:val="20"/>
      <w:szCs w:val="20"/>
      <w:lang w:val="zh-CN"/>
    </w:rPr>
  </w:style>
  <w:style w:type="paragraph" w:customStyle="1" w:styleId="58">
    <w:name w:val="列出段落5"/>
    <w:basedOn w:val="a4"/>
    <w:uiPriority w:val="99"/>
    <w:semiHidden/>
    <w:rsid w:val="00515C46"/>
    <w:pPr>
      <w:widowControl/>
      <w:ind w:firstLineChars="200" w:firstLine="420"/>
      <w:jc w:val="left"/>
    </w:pPr>
    <w:rPr>
      <w:rFonts w:ascii="Cambria" w:eastAsia="微软雅黑" w:hAnsi="Cambria"/>
      <w:color w:val="000000"/>
      <w:kern w:val="20"/>
      <w:szCs w:val="20"/>
      <w:lang w:val="zh-CN"/>
    </w:rPr>
  </w:style>
  <w:style w:type="character" w:customStyle="1" w:styleId="1f8">
    <w:name w:val="占位符文本1"/>
    <w:uiPriority w:val="99"/>
    <w:semiHidden/>
    <w:qFormat/>
    <w:rsid w:val="00515C46"/>
    <w:rPr>
      <w:color w:val="808080"/>
    </w:rPr>
  </w:style>
  <w:style w:type="character" w:customStyle="1" w:styleId="1f9">
    <w:name w:val="批注文字 字符1"/>
    <w:uiPriority w:val="99"/>
    <w:semiHidden/>
    <w:qFormat/>
    <w:rsid w:val="00515C46"/>
    <w:rPr>
      <w:rFonts w:eastAsia="微软雅黑"/>
      <w:color w:val="595959"/>
      <w:kern w:val="20"/>
      <w:sz w:val="21"/>
      <w:lang w:val="zh-CN"/>
    </w:rPr>
  </w:style>
  <w:style w:type="table" w:customStyle="1" w:styleId="1fa">
    <w:name w:val="彩色网格强调文字颜色 1"/>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E5EAEE"/>
    </w:tcPr>
    <w:tblStylePr w:type="firstRow">
      <w:rPr>
        <w:rFonts w:cs="Times New Roman"/>
        <w:b/>
        <w:bCs/>
      </w:rPr>
      <w:tblPr/>
      <w:tcPr>
        <w:shd w:val="clear" w:color="auto" w:fill="CBD5DE"/>
      </w:tcPr>
    </w:tblStylePr>
    <w:tblStylePr w:type="lastRow">
      <w:rPr>
        <w:rFonts w:cs="Times New Roman"/>
        <w:b/>
        <w:bCs/>
        <w:color w:val="000000"/>
      </w:rPr>
      <w:tblPr/>
      <w:tcPr>
        <w:shd w:val="clear" w:color="auto" w:fill="CBD5DE"/>
      </w:tcPr>
    </w:tblStylePr>
    <w:tblStylePr w:type="firstCol">
      <w:rPr>
        <w:rFonts w:cs="Times New Roman"/>
        <w:color w:val="FFFFFF"/>
      </w:rPr>
      <w:tblPr/>
      <w:tcPr>
        <w:shd w:val="clear" w:color="auto" w:fill="577188"/>
      </w:tcPr>
    </w:tblStylePr>
    <w:tblStylePr w:type="lastCol">
      <w:rPr>
        <w:rFonts w:cs="Times New Roman"/>
        <w:color w:val="FFFFFF"/>
      </w:rPr>
      <w:tblPr/>
      <w:tcPr>
        <w:shd w:val="clear" w:color="auto" w:fill="577188"/>
      </w:tcPr>
    </w:tblStylePr>
    <w:tblStylePr w:type="band1Vert">
      <w:rPr>
        <w:rFonts w:cs="Times New Roman"/>
      </w:rPr>
      <w:tblPr/>
      <w:tcPr>
        <w:shd w:val="clear" w:color="auto" w:fill="BECBD6"/>
      </w:tcPr>
    </w:tblStylePr>
    <w:tblStylePr w:type="band1Horz">
      <w:rPr>
        <w:rFonts w:cs="Times New Roman"/>
      </w:rPr>
      <w:tblPr/>
      <w:tcPr>
        <w:shd w:val="clear" w:color="auto" w:fill="BECBD6"/>
      </w:tcPr>
    </w:tblStylePr>
  </w:style>
  <w:style w:type="table" w:customStyle="1" w:styleId="2f5">
    <w:name w:val="彩色网格强调文字颜色 2"/>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F4E8DF"/>
    </w:tcPr>
    <w:tblStylePr w:type="firstRow">
      <w:rPr>
        <w:rFonts w:cs="Times New Roman"/>
        <w:b/>
        <w:bCs/>
      </w:rPr>
      <w:tblPr/>
      <w:tcPr>
        <w:shd w:val="clear" w:color="auto" w:fill="EAD1BF"/>
      </w:tcPr>
    </w:tblStylePr>
    <w:tblStylePr w:type="lastRow">
      <w:rPr>
        <w:rFonts w:cs="Times New Roman"/>
        <w:b/>
        <w:bCs/>
        <w:color w:val="000000"/>
      </w:rPr>
      <w:tblPr/>
      <w:tcPr>
        <w:shd w:val="clear" w:color="auto" w:fill="EAD1BF"/>
      </w:tcPr>
    </w:tblStylePr>
    <w:tblStylePr w:type="firstCol">
      <w:rPr>
        <w:rFonts w:cs="Times New Roman"/>
        <w:color w:val="FFFFFF"/>
      </w:rPr>
      <w:tblPr/>
      <w:tcPr>
        <w:shd w:val="clear" w:color="auto" w:fill="AA6736"/>
      </w:tcPr>
    </w:tblStylePr>
    <w:tblStylePr w:type="lastCol">
      <w:rPr>
        <w:rFonts w:cs="Times New Roman"/>
        <w:color w:val="FFFFFF"/>
      </w:rPr>
      <w:tblPr/>
      <w:tcPr>
        <w:shd w:val="clear" w:color="auto" w:fill="AA6736"/>
      </w:tcPr>
    </w:tblStylePr>
    <w:tblStylePr w:type="band1Vert">
      <w:rPr>
        <w:rFonts w:cs="Times New Roman"/>
      </w:rPr>
      <w:tblPr/>
      <w:tcPr>
        <w:shd w:val="clear" w:color="auto" w:fill="E5C6AF"/>
      </w:tcPr>
    </w:tblStylePr>
    <w:tblStylePr w:type="band1Horz">
      <w:rPr>
        <w:rFonts w:cs="Times New Roman"/>
      </w:rPr>
      <w:tblPr/>
      <w:tcPr>
        <w:shd w:val="clear" w:color="auto" w:fill="E5C6AF"/>
      </w:tcPr>
    </w:tblStylePr>
  </w:style>
  <w:style w:type="table" w:customStyle="1" w:styleId="3f">
    <w:name w:val="彩色网格强调文字颜色 3"/>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E5E0DE"/>
    </w:tcPr>
    <w:tblStylePr w:type="firstRow">
      <w:rPr>
        <w:rFonts w:cs="Times New Roman"/>
        <w:b/>
        <w:bCs/>
      </w:rPr>
      <w:tblPr/>
      <w:tcPr>
        <w:shd w:val="clear" w:color="auto" w:fill="CBC2BD"/>
      </w:tcPr>
    </w:tblStylePr>
    <w:tblStylePr w:type="lastRow">
      <w:rPr>
        <w:rFonts w:cs="Times New Roman"/>
        <w:b/>
        <w:bCs/>
        <w:color w:val="000000"/>
      </w:rPr>
      <w:tblPr/>
      <w:tcPr>
        <w:shd w:val="clear" w:color="auto" w:fill="CBC2BD"/>
      </w:tcPr>
    </w:tblStylePr>
    <w:tblStylePr w:type="firstCol">
      <w:rPr>
        <w:rFonts w:cs="Times New Roman"/>
        <w:color w:val="FFFFFF"/>
      </w:rPr>
      <w:tblPr/>
      <w:tcPr>
        <w:shd w:val="clear" w:color="auto" w:fill="5B4F47"/>
      </w:tcPr>
    </w:tblStylePr>
    <w:tblStylePr w:type="lastCol">
      <w:rPr>
        <w:rFonts w:cs="Times New Roman"/>
        <w:color w:val="FFFFFF"/>
      </w:rPr>
      <w:tblPr/>
      <w:tcPr>
        <w:shd w:val="clear" w:color="auto" w:fill="5B4F47"/>
      </w:tcPr>
    </w:tblStylePr>
    <w:tblStylePr w:type="band1Vert">
      <w:rPr>
        <w:rFonts w:cs="Times New Roman"/>
      </w:rPr>
      <w:tblPr/>
      <w:tcPr>
        <w:shd w:val="clear" w:color="auto" w:fill="BEB4AD"/>
      </w:tcPr>
    </w:tblStylePr>
    <w:tblStylePr w:type="band1Horz">
      <w:rPr>
        <w:rFonts w:cs="Times New Roman"/>
      </w:rPr>
      <w:tblPr/>
      <w:tcPr>
        <w:shd w:val="clear" w:color="auto" w:fill="BEB4AD"/>
      </w:tcPr>
    </w:tblStylePr>
  </w:style>
  <w:style w:type="table" w:customStyle="1" w:styleId="4a">
    <w:name w:val="彩色网格强调文字颜色 4"/>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F0E9E1"/>
    </w:tcPr>
    <w:tblStylePr w:type="firstRow">
      <w:rPr>
        <w:rFonts w:cs="Times New Roman"/>
        <w:b/>
        <w:bCs/>
      </w:rPr>
      <w:tblPr/>
      <w:tcPr>
        <w:shd w:val="clear" w:color="auto" w:fill="E1D3C4"/>
      </w:tcPr>
    </w:tblStylePr>
    <w:tblStylePr w:type="lastRow">
      <w:rPr>
        <w:rFonts w:cs="Times New Roman"/>
        <w:b/>
        <w:bCs/>
        <w:color w:val="000000"/>
      </w:rPr>
      <w:tblPr/>
      <w:tcPr>
        <w:shd w:val="clear" w:color="auto" w:fill="E1D3C4"/>
      </w:tcPr>
    </w:tblStylePr>
    <w:tblStylePr w:type="firstCol">
      <w:rPr>
        <w:rFonts w:cs="Times New Roman"/>
        <w:color w:val="FFFFFF"/>
      </w:rPr>
      <w:tblPr/>
      <w:tcPr>
        <w:shd w:val="clear" w:color="auto" w:fill="8E6E49"/>
      </w:tcPr>
    </w:tblStylePr>
    <w:tblStylePr w:type="lastCol">
      <w:rPr>
        <w:rFonts w:cs="Times New Roman"/>
        <w:color w:val="FFFFFF"/>
      </w:rPr>
      <w:tblPr/>
      <w:tcPr>
        <w:shd w:val="clear" w:color="auto" w:fill="8E6E49"/>
      </w:tcPr>
    </w:tblStylePr>
    <w:tblStylePr w:type="band1Vert">
      <w:rPr>
        <w:rFonts w:cs="Times New Roman"/>
      </w:rPr>
      <w:tblPr/>
      <w:tcPr>
        <w:shd w:val="clear" w:color="auto" w:fill="D9C9B6"/>
      </w:tcPr>
    </w:tblStylePr>
    <w:tblStylePr w:type="band1Horz">
      <w:rPr>
        <w:rFonts w:cs="Times New Roman"/>
      </w:rPr>
      <w:tblPr/>
      <w:tcPr>
        <w:shd w:val="clear" w:color="auto" w:fill="D9C9B6"/>
      </w:tcPr>
    </w:tblStylePr>
  </w:style>
  <w:style w:type="table" w:customStyle="1" w:styleId="59">
    <w:name w:val="彩色网格强调文字颜色 5"/>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DFE4E5"/>
    </w:tcPr>
    <w:tblStylePr w:type="firstRow">
      <w:rPr>
        <w:rFonts w:cs="Times New Roman"/>
        <w:b/>
        <w:bCs/>
      </w:rPr>
      <w:tblPr/>
      <w:tcPr>
        <w:shd w:val="clear" w:color="auto" w:fill="C1C9CB"/>
      </w:tcPr>
    </w:tblStylePr>
    <w:tblStylePr w:type="lastRow">
      <w:rPr>
        <w:rFonts w:cs="Times New Roman"/>
        <w:b/>
        <w:bCs/>
        <w:color w:val="000000"/>
      </w:rPr>
      <w:tblPr/>
      <w:tcPr>
        <w:shd w:val="clear" w:color="auto" w:fill="C1C9CB"/>
      </w:tcPr>
    </w:tblStylePr>
    <w:tblStylePr w:type="firstCol">
      <w:rPr>
        <w:rFonts w:cs="Times New Roman"/>
        <w:color w:val="FFFFFF"/>
      </w:rPr>
      <w:tblPr/>
      <w:tcPr>
        <w:shd w:val="clear" w:color="auto" w:fill="4D595B"/>
      </w:tcPr>
    </w:tblStylePr>
    <w:tblStylePr w:type="lastCol">
      <w:rPr>
        <w:rFonts w:cs="Times New Roman"/>
        <w:color w:val="FFFFFF"/>
      </w:rPr>
      <w:tblPr/>
      <w:tcPr>
        <w:shd w:val="clear" w:color="auto" w:fill="4D595B"/>
      </w:tcPr>
    </w:tblStylePr>
    <w:tblStylePr w:type="band1Vert">
      <w:rPr>
        <w:rFonts w:cs="Times New Roman"/>
      </w:rPr>
      <w:tblPr/>
      <w:tcPr>
        <w:shd w:val="clear" w:color="auto" w:fill="B1BCBE"/>
      </w:tcPr>
    </w:tblStylePr>
    <w:tblStylePr w:type="band1Horz">
      <w:rPr>
        <w:rFonts w:cs="Times New Roman"/>
      </w:rPr>
      <w:tblPr/>
      <w:tcPr>
        <w:shd w:val="clear" w:color="auto" w:fill="B1BCBE"/>
      </w:tcPr>
    </w:tblStylePr>
  </w:style>
  <w:style w:type="table" w:customStyle="1" w:styleId="64">
    <w:name w:val="彩色网格强调文字颜色 6"/>
    <w:basedOn w:val="a6"/>
    <w:uiPriority w:val="73"/>
    <w:qFormat/>
    <w:rsid w:val="00515C46"/>
    <w:rPr>
      <w:rFonts w:ascii="Cambria" w:eastAsia="黑体" w:hAnsi="Cambria" w:cs="Times New Roman"/>
      <w:color w:val="000000"/>
      <w:kern w:val="0"/>
      <w:sz w:val="20"/>
      <w:szCs w:val="20"/>
    </w:rPr>
    <w:tblPr>
      <w:tblInd w:w="0" w:type="dxa"/>
      <w:tblBorders>
        <w:insideH w:val="single" w:sz="4" w:space="0" w:color="FFFFFF"/>
      </w:tblBorders>
      <w:tblCellMar>
        <w:top w:w="0" w:type="dxa"/>
        <w:left w:w="108" w:type="dxa"/>
        <w:bottom w:w="0" w:type="dxa"/>
        <w:right w:w="108" w:type="dxa"/>
      </w:tblCellMar>
    </w:tblPr>
    <w:tcPr>
      <w:shd w:val="clear" w:color="auto" w:fill="EBE9E2"/>
    </w:tcPr>
    <w:tblStylePr w:type="firstRow">
      <w:rPr>
        <w:rFonts w:cs="Times New Roman"/>
        <w:b/>
        <w:bCs/>
      </w:rPr>
      <w:tblPr/>
      <w:tcPr>
        <w:shd w:val="clear" w:color="auto" w:fill="D7D3C5"/>
      </w:tcPr>
    </w:tblStylePr>
    <w:tblStylePr w:type="lastRow">
      <w:rPr>
        <w:rFonts w:cs="Times New Roman"/>
        <w:b/>
        <w:bCs/>
        <w:color w:val="000000"/>
      </w:rPr>
      <w:tblPr/>
      <w:tcPr>
        <w:shd w:val="clear" w:color="auto" w:fill="D7D3C5"/>
      </w:tcPr>
    </w:tblStylePr>
    <w:tblStylePr w:type="firstCol">
      <w:rPr>
        <w:rFonts w:cs="Times New Roman"/>
        <w:color w:val="FFFFFF"/>
      </w:rPr>
      <w:tblPr/>
      <w:tcPr>
        <w:shd w:val="clear" w:color="auto" w:fill="776E51"/>
      </w:tcPr>
    </w:tblStylePr>
    <w:tblStylePr w:type="lastCol">
      <w:rPr>
        <w:rFonts w:cs="Times New Roman"/>
        <w:color w:val="FFFFFF"/>
      </w:rPr>
      <w:tblPr/>
      <w:tcPr>
        <w:shd w:val="clear" w:color="auto" w:fill="776E51"/>
      </w:tcPr>
    </w:tblStylePr>
    <w:tblStylePr w:type="band1Vert">
      <w:rPr>
        <w:rFonts w:cs="Times New Roman"/>
      </w:rPr>
      <w:tblPr/>
      <w:tcPr>
        <w:shd w:val="clear" w:color="auto" w:fill="CEC9B7"/>
      </w:tcPr>
    </w:tblStylePr>
    <w:tblStylePr w:type="band1Horz">
      <w:rPr>
        <w:rFonts w:cs="Times New Roman"/>
      </w:rPr>
      <w:tblPr/>
      <w:tcPr>
        <w:shd w:val="clear" w:color="auto" w:fill="CEC9B7"/>
      </w:tcPr>
    </w:tblStylePr>
  </w:style>
  <w:style w:type="table" w:customStyle="1" w:styleId="1fb">
    <w:name w:val="彩色列表强调文字颜色 1"/>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F2F4F6"/>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E5EA"/>
      </w:tcPr>
    </w:tblStylePr>
    <w:tblStylePr w:type="band1Horz">
      <w:rPr>
        <w:rFonts w:cs="Times New Roman"/>
      </w:rPr>
      <w:tblPr/>
      <w:tcPr>
        <w:shd w:val="clear" w:color="auto" w:fill="E5EAEE"/>
      </w:tcPr>
    </w:tblStylePr>
  </w:style>
  <w:style w:type="table" w:customStyle="1" w:styleId="2f6">
    <w:name w:val="彩色列表强调文字颜色 2"/>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FAF3EF"/>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B56E3A"/>
      </w:tcPr>
    </w:tblStylePr>
    <w:tblStylePr w:type="lastRow">
      <w:rPr>
        <w:rFonts w:cs="Times New Roman"/>
        <w:b/>
        <w:bCs/>
        <w:color w:val="B56E3A"/>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F2E2D7"/>
      </w:tcPr>
    </w:tblStylePr>
    <w:tblStylePr w:type="band1Horz">
      <w:rPr>
        <w:rFonts w:cs="Times New Roman"/>
      </w:rPr>
      <w:tblPr/>
      <w:tcPr>
        <w:shd w:val="clear" w:color="auto" w:fill="F4E8DF"/>
      </w:tcPr>
    </w:tblStylePr>
  </w:style>
  <w:style w:type="table" w:customStyle="1" w:styleId="3f0">
    <w:name w:val="彩色列表强调文字颜色 3"/>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F2F0EE"/>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98754E"/>
      </w:tcPr>
    </w:tblStylePr>
    <w:tblStylePr w:type="lastRow">
      <w:rPr>
        <w:rFonts w:cs="Times New Roman"/>
        <w:b/>
        <w:bCs/>
        <w:color w:val="98754E"/>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9D6"/>
      </w:tcPr>
    </w:tblStylePr>
    <w:tblStylePr w:type="band1Horz">
      <w:rPr>
        <w:rFonts w:cs="Times New Roman"/>
      </w:rPr>
      <w:tblPr/>
      <w:tcPr>
        <w:shd w:val="clear" w:color="auto" w:fill="E5E0DE"/>
      </w:tcPr>
    </w:tblStylePr>
  </w:style>
  <w:style w:type="table" w:customStyle="1" w:styleId="4b">
    <w:name w:val="彩色列表强调文字颜色 4"/>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F7F4F0"/>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61544C"/>
      </w:tcPr>
    </w:tblStylePr>
    <w:tblStylePr w:type="lastRow">
      <w:rPr>
        <w:rFonts w:cs="Times New Roman"/>
        <w:b/>
        <w:bCs/>
        <w:color w:val="61544C"/>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CE4DA"/>
      </w:tcPr>
    </w:tblStylePr>
    <w:tblStylePr w:type="band1Horz">
      <w:rPr>
        <w:rFonts w:cs="Times New Roman"/>
      </w:rPr>
      <w:tblPr/>
      <w:tcPr>
        <w:shd w:val="clear" w:color="auto" w:fill="F0E9E1"/>
      </w:tcPr>
    </w:tblStylePr>
  </w:style>
  <w:style w:type="table" w:customStyle="1" w:styleId="5a">
    <w:name w:val="彩色列表强调文字颜色 5"/>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EFF1F2"/>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7F7657"/>
      </w:tcPr>
    </w:tblStylePr>
    <w:tblStylePr w:type="lastRow">
      <w:rPr>
        <w:rFonts w:cs="Times New Roman"/>
        <w:b/>
        <w:bCs/>
        <w:color w:val="7F7657"/>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8DEDF"/>
      </w:tcPr>
    </w:tblStylePr>
    <w:tblStylePr w:type="band1Horz">
      <w:rPr>
        <w:rFonts w:cs="Times New Roman"/>
      </w:rPr>
      <w:tblPr/>
      <w:tcPr>
        <w:shd w:val="clear" w:color="auto" w:fill="DFE4E5"/>
      </w:tcPr>
    </w:tblStylePr>
  </w:style>
  <w:style w:type="table" w:customStyle="1" w:styleId="65">
    <w:name w:val="彩色列表强调文字颜色 6"/>
    <w:basedOn w:val="a6"/>
    <w:uiPriority w:val="72"/>
    <w:qFormat/>
    <w:rsid w:val="00515C46"/>
    <w:rPr>
      <w:rFonts w:ascii="Cambria" w:eastAsia="黑体" w:hAnsi="Cambria" w:cs="Times New Roman"/>
      <w:color w:val="000000"/>
      <w:kern w:val="0"/>
      <w:sz w:val="20"/>
      <w:szCs w:val="20"/>
    </w:rPr>
    <w:tblPr>
      <w:tblInd w:w="0" w:type="dxa"/>
      <w:tblCellMar>
        <w:top w:w="0" w:type="dxa"/>
        <w:left w:w="108" w:type="dxa"/>
        <w:bottom w:w="0" w:type="dxa"/>
        <w:right w:w="108" w:type="dxa"/>
      </w:tblCellMar>
    </w:tblPr>
    <w:tcPr>
      <w:shd w:val="clear" w:color="auto" w:fill="F5F4F0"/>
    </w:tcPr>
    <w:tblStylePr w:type="firstRow">
      <w:rPr>
        <w:rFonts w:cs="Times New Roman"/>
        <w:b/>
        <w:bCs/>
        <w:color w:val="FFFFFF"/>
      </w:rPr>
      <w:tblPr/>
      <w:tcPr>
        <w:tcBorders>
          <w:top w:val="nil"/>
          <w:left w:val="nil"/>
          <w:bottom w:val="single" w:sz="12" w:space="0" w:color="FFFFFF"/>
          <w:right w:val="nil"/>
          <w:insideH w:val="nil"/>
          <w:insideV w:val="nil"/>
          <w:tl2br w:val="nil"/>
          <w:tr2bl w:val="nil"/>
        </w:tcBorders>
        <w:shd w:val="clear" w:color="auto" w:fill="525F62"/>
      </w:tcPr>
    </w:tblStylePr>
    <w:tblStylePr w:type="lastRow">
      <w:rPr>
        <w:rFonts w:cs="Times New Roman"/>
        <w:b/>
        <w:bCs/>
        <w:color w:val="525F62"/>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4DB"/>
      </w:tcPr>
    </w:tblStylePr>
    <w:tblStylePr w:type="band1Horz">
      <w:rPr>
        <w:rFonts w:cs="Times New Roman"/>
      </w:rPr>
      <w:tblPr/>
      <w:tcPr>
        <w:shd w:val="clear" w:color="auto" w:fill="EBE9E2"/>
      </w:tcPr>
    </w:tblStylePr>
  </w:style>
  <w:style w:type="table" w:customStyle="1" w:styleId="1fc">
    <w:name w:val="彩色底纹强调文字颜色 1"/>
    <w:basedOn w:val="a6"/>
    <w:uiPriority w:val="71"/>
    <w:qFormat/>
    <w:rsid w:val="00515C46"/>
    <w:rPr>
      <w:rFonts w:ascii="Cambria" w:eastAsia="黑体" w:hAnsi="Cambria" w:cs="Times New Roman"/>
      <w:color w:val="000000"/>
      <w:kern w:val="0"/>
      <w:sz w:val="20"/>
      <w:szCs w:val="20"/>
    </w:rPr>
    <w:tblPr>
      <w:tblInd w:w="0" w:type="dxa"/>
      <w:tblBorders>
        <w:top w:val="single" w:sz="24" w:space="0" w:color="CC8E60"/>
        <w:left w:val="single" w:sz="4" w:space="0" w:color="7E97AD"/>
        <w:bottom w:val="single" w:sz="4" w:space="0" w:color="7E97AD"/>
        <w:right w:val="single" w:sz="4" w:space="0" w:color="7E97AD"/>
        <w:insideH w:val="single" w:sz="4" w:space="0" w:color="FFFFFF"/>
        <w:insideV w:val="single" w:sz="4" w:space="0" w:color="FFFFFF"/>
      </w:tblBorders>
      <w:tblCellMar>
        <w:top w:w="0" w:type="dxa"/>
        <w:left w:w="108" w:type="dxa"/>
        <w:bottom w:w="0" w:type="dxa"/>
        <w:right w:w="108" w:type="dxa"/>
      </w:tblCellMar>
    </w:tblPr>
    <w:tcPr>
      <w:shd w:val="clear" w:color="auto" w:fill="F2F4F6"/>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455A6D"/>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455A6D"/>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455A6D"/>
      </w:tcPr>
    </w:tblStylePr>
    <w:tblStylePr w:type="band1Vert">
      <w:rPr>
        <w:rFonts w:cs="Times New Roman"/>
      </w:rPr>
      <w:tblPr/>
      <w:tcPr>
        <w:shd w:val="clear" w:color="auto" w:fill="CBD5DE"/>
      </w:tcPr>
    </w:tblStylePr>
    <w:tblStylePr w:type="band1Horz">
      <w:rPr>
        <w:rFonts w:cs="Times New Roman"/>
      </w:rPr>
      <w:tblPr/>
      <w:tcPr>
        <w:shd w:val="clear" w:color="auto" w:fill="BECBD6"/>
      </w:tcPr>
    </w:tblStylePr>
    <w:tblStylePr w:type="neCell">
      <w:rPr>
        <w:rFonts w:cs="Times New Roman"/>
        <w:color w:val="000000"/>
      </w:rPr>
    </w:tblStylePr>
    <w:tblStylePr w:type="nwCell">
      <w:rPr>
        <w:rFonts w:cs="Times New Roman"/>
        <w:color w:val="000000"/>
      </w:rPr>
    </w:tblStylePr>
  </w:style>
  <w:style w:type="table" w:customStyle="1" w:styleId="2f7">
    <w:name w:val="彩色底纹强调文字颜色 2"/>
    <w:basedOn w:val="a6"/>
    <w:uiPriority w:val="71"/>
    <w:qFormat/>
    <w:rsid w:val="00515C46"/>
    <w:rPr>
      <w:rFonts w:ascii="Cambria" w:eastAsia="黑体" w:hAnsi="Cambria" w:cs="Times New Roman"/>
      <w:color w:val="000000"/>
      <w:kern w:val="0"/>
      <w:sz w:val="20"/>
      <w:szCs w:val="20"/>
    </w:rPr>
    <w:tblPr>
      <w:tblInd w:w="0" w:type="dxa"/>
      <w:tblBorders>
        <w:top w:val="single" w:sz="24" w:space="0" w:color="CC8E60"/>
        <w:left w:val="single" w:sz="4" w:space="0" w:color="CC8E60"/>
        <w:bottom w:val="single" w:sz="4" w:space="0" w:color="CC8E60"/>
        <w:right w:val="single" w:sz="4" w:space="0" w:color="CC8E60"/>
        <w:insideH w:val="single" w:sz="4" w:space="0" w:color="FFFFFF"/>
        <w:insideV w:val="single" w:sz="4" w:space="0" w:color="FFFFFF"/>
      </w:tblBorders>
      <w:tblCellMar>
        <w:top w:w="0" w:type="dxa"/>
        <w:left w:w="108" w:type="dxa"/>
        <w:bottom w:w="0" w:type="dxa"/>
        <w:right w:w="108" w:type="dxa"/>
      </w:tblCellMar>
    </w:tblPr>
    <w:tcPr>
      <w:shd w:val="clear" w:color="auto" w:fill="FAF3EF"/>
    </w:tcPr>
    <w:tblStylePr w:type="firstRow">
      <w:rPr>
        <w:rFonts w:cs="Times New Roman"/>
        <w:b/>
        <w:bCs/>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88522B"/>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88522B"/>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88522B"/>
      </w:tcPr>
    </w:tblStylePr>
    <w:tblStylePr w:type="band1Vert">
      <w:rPr>
        <w:rFonts w:cs="Times New Roman"/>
      </w:rPr>
      <w:tblPr/>
      <w:tcPr>
        <w:shd w:val="clear" w:color="auto" w:fill="EAD1BF"/>
      </w:tcPr>
    </w:tblStylePr>
    <w:tblStylePr w:type="band1Horz">
      <w:rPr>
        <w:rFonts w:cs="Times New Roman"/>
      </w:rPr>
      <w:tblPr/>
      <w:tcPr>
        <w:shd w:val="clear" w:color="auto" w:fill="E5C6AF"/>
      </w:tcPr>
    </w:tblStylePr>
    <w:tblStylePr w:type="neCell">
      <w:rPr>
        <w:rFonts w:cs="Times New Roman"/>
        <w:color w:val="000000"/>
      </w:rPr>
    </w:tblStylePr>
    <w:tblStylePr w:type="nwCell">
      <w:rPr>
        <w:rFonts w:cs="Times New Roman"/>
        <w:color w:val="000000"/>
      </w:rPr>
    </w:tblStylePr>
  </w:style>
  <w:style w:type="table" w:customStyle="1" w:styleId="3f1">
    <w:name w:val="彩色底纹强调文字颜色 3"/>
    <w:basedOn w:val="a6"/>
    <w:uiPriority w:val="71"/>
    <w:qFormat/>
    <w:rsid w:val="00515C46"/>
    <w:rPr>
      <w:rFonts w:ascii="Cambria" w:eastAsia="黑体" w:hAnsi="Cambria" w:cs="Times New Roman"/>
      <w:color w:val="000000"/>
      <w:kern w:val="0"/>
      <w:sz w:val="20"/>
      <w:szCs w:val="20"/>
    </w:rPr>
    <w:tblPr>
      <w:tblInd w:w="0" w:type="dxa"/>
      <w:tblBorders>
        <w:top w:val="single" w:sz="24" w:space="0" w:color="B4936D"/>
        <w:left w:val="single" w:sz="4" w:space="0" w:color="7A6A60"/>
        <w:bottom w:val="single" w:sz="4" w:space="0" w:color="7A6A60"/>
        <w:right w:val="single" w:sz="4" w:space="0" w:color="7A6A60"/>
        <w:insideH w:val="single" w:sz="4" w:space="0" w:color="FFFFFF"/>
        <w:insideV w:val="single" w:sz="4" w:space="0" w:color="FFFFFF"/>
      </w:tblBorders>
      <w:tblCellMar>
        <w:top w:w="0" w:type="dxa"/>
        <w:left w:w="108" w:type="dxa"/>
        <w:bottom w:w="0" w:type="dxa"/>
        <w:right w:w="108" w:type="dxa"/>
      </w:tblCellMar>
    </w:tblPr>
    <w:tcPr>
      <w:shd w:val="clear" w:color="auto" w:fill="F2F0EE"/>
    </w:tcPr>
    <w:tblStylePr w:type="firstRow">
      <w:rPr>
        <w:rFonts w:cs="Times New Roman"/>
        <w:b/>
        <w:bCs/>
      </w:rPr>
      <w:tblPr/>
      <w:tcPr>
        <w:tcBorders>
          <w:top w:val="nil"/>
          <w:left w:val="nil"/>
          <w:bottom w:val="single" w:sz="24" w:space="0" w:color="B4936D"/>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493F39"/>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493F39"/>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493F39"/>
      </w:tcPr>
    </w:tblStylePr>
    <w:tblStylePr w:type="band1Vert">
      <w:rPr>
        <w:rFonts w:cs="Times New Roman"/>
      </w:rPr>
      <w:tblPr/>
      <w:tcPr>
        <w:shd w:val="clear" w:color="auto" w:fill="CBC2BD"/>
      </w:tcPr>
    </w:tblStylePr>
    <w:tblStylePr w:type="band1Horz">
      <w:rPr>
        <w:rFonts w:cs="Times New Roman"/>
      </w:rPr>
      <w:tblPr/>
      <w:tcPr>
        <w:shd w:val="clear" w:color="auto" w:fill="BEB4AD"/>
      </w:tcPr>
    </w:tblStylePr>
  </w:style>
  <w:style w:type="table" w:customStyle="1" w:styleId="4c">
    <w:name w:val="彩色底纹强调文字颜色 4"/>
    <w:basedOn w:val="a6"/>
    <w:uiPriority w:val="71"/>
    <w:qFormat/>
    <w:rsid w:val="00515C46"/>
    <w:rPr>
      <w:rFonts w:ascii="Cambria" w:eastAsia="黑体" w:hAnsi="Cambria" w:cs="Times New Roman"/>
      <w:color w:val="000000"/>
      <w:kern w:val="0"/>
      <w:sz w:val="20"/>
      <w:szCs w:val="20"/>
    </w:rPr>
    <w:tblPr>
      <w:tblInd w:w="0" w:type="dxa"/>
      <w:tblBorders>
        <w:top w:val="single" w:sz="24" w:space="0" w:color="7A6A60"/>
        <w:left w:val="single" w:sz="4" w:space="0" w:color="B4936D"/>
        <w:bottom w:val="single" w:sz="4" w:space="0" w:color="B4936D"/>
        <w:right w:val="single" w:sz="4" w:space="0" w:color="B4936D"/>
        <w:insideH w:val="single" w:sz="4" w:space="0" w:color="FFFFFF"/>
        <w:insideV w:val="single" w:sz="4" w:space="0" w:color="FFFFFF"/>
      </w:tblBorders>
      <w:tblCellMar>
        <w:top w:w="0" w:type="dxa"/>
        <w:left w:w="108" w:type="dxa"/>
        <w:bottom w:w="0" w:type="dxa"/>
        <w:right w:w="108" w:type="dxa"/>
      </w:tblCellMar>
    </w:tblPr>
    <w:tcPr>
      <w:shd w:val="clear" w:color="auto" w:fill="F7F4F0"/>
    </w:tcPr>
    <w:tblStylePr w:type="firstRow">
      <w:rPr>
        <w:rFonts w:cs="Times New Roman"/>
        <w:b/>
        <w:bCs/>
      </w:rPr>
      <w:tblPr/>
      <w:tcPr>
        <w:tcBorders>
          <w:top w:val="nil"/>
          <w:left w:val="nil"/>
          <w:bottom w:val="single" w:sz="24" w:space="0" w:color="7A6A60"/>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72583B"/>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72583B"/>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72583B"/>
      </w:tcPr>
    </w:tblStylePr>
    <w:tblStylePr w:type="band1Vert">
      <w:rPr>
        <w:rFonts w:cs="Times New Roman"/>
      </w:rPr>
      <w:tblPr/>
      <w:tcPr>
        <w:shd w:val="clear" w:color="auto" w:fill="E1D3C4"/>
      </w:tcPr>
    </w:tblStylePr>
    <w:tblStylePr w:type="band1Horz">
      <w:rPr>
        <w:rFonts w:cs="Times New Roman"/>
      </w:rPr>
      <w:tblPr/>
      <w:tcPr>
        <w:shd w:val="clear" w:color="auto" w:fill="D9C9B6"/>
      </w:tcPr>
    </w:tblStylePr>
    <w:tblStylePr w:type="neCell">
      <w:rPr>
        <w:rFonts w:cs="Times New Roman"/>
        <w:color w:val="000000"/>
      </w:rPr>
    </w:tblStylePr>
    <w:tblStylePr w:type="nwCell">
      <w:rPr>
        <w:rFonts w:cs="Times New Roman"/>
        <w:color w:val="000000"/>
      </w:rPr>
    </w:tblStylePr>
  </w:style>
  <w:style w:type="table" w:customStyle="1" w:styleId="5b">
    <w:name w:val="彩色底纹强调文字颜色 5"/>
    <w:basedOn w:val="a6"/>
    <w:uiPriority w:val="71"/>
    <w:qFormat/>
    <w:rsid w:val="00515C46"/>
    <w:rPr>
      <w:rFonts w:ascii="Cambria" w:eastAsia="黑体" w:hAnsi="Cambria" w:cs="Times New Roman"/>
      <w:color w:val="000000"/>
      <w:kern w:val="0"/>
      <w:sz w:val="20"/>
      <w:szCs w:val="20"/>
    </w:rPr>
    <w:tblPr>
      <w:tblInd w:w="0" w:type="dxa"/>
      <w:tblBorders>
        <w:top w:val="single" w:sz="24" w:space="0" w:color="9D936F"/>
        <w:left w:val="single" w:sz="4" w:space="0" w:color="67787B"/>
        <w:bottom w:val="single" w:sz="4" w:space="0" w:color="67787B"/>
        <w:right w:val="single" w:sz="4" w:space="0" w:color="67787B"/>
        <w:insideH w:val="single" w:sz="4" w:space="0" w:color="FFFFFF"/>
        <w:insideV w:val="single" w:sz="4" w:space="0" w:color="FFFFFF"/>
      </w:tblBorders>
      <w:tblCellMar>
        <w:top w:w="0" w:type="dxa"/>
        <w:left w:w="108" w:type="dxa"/>
        <w:bottom w:w="0" w:type="dxa"/>
        <w:right w:w="108" w:type="dxa"/>
      </w:tblCellMar>
    </w:tblPr>
    <w:tcPr>
      <w:shd w:val="clear" w:color="auto" w:fill="EFF1F2"/>
    </w:tcPr>
    <w:tblStylePr w:type="firstRow">
      <w:rPr>
        <w:rFonts w:cs="Times New Roman"/>
        <w:b/>
        <w:bCs/>
      </w:rPr>
      <w:tblPr/>
      <w:tcPr>
        <w:tcBorders>
          <w:top w:val="nil"/>
          <w:left w:val="nil"/>
          <w:bottom w:val="single" w:sz="24" w:space="0" w:color="9D936F"/>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3D4749"/>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3D4749"/>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3D4749"/>
      </w:tcPr>
    </w:tblStylePr>
    <w:tblStylePr w:type="band1Vert">
      <w:rPr>
        <w:rFonts w:cs="Times New Roman"/>
      </w:rPr>
      <w:tblPr/>
      <w:tcPr>
        <w:shd w:val="clear" w:color="auto" w:fill="C1C9CB"/>
      </w:tcPr>
    </w:tblStylePr>
    <w:tblStylePr w:type="band1Horz">
      <w:rPr>
        <w:rFonts w:cs="Times New Roman"/>
      </w:rPr>
      <w:tblPr/>
      <w:tcPr>
        <w:shd w:val="clear" w:color="auto" w:fill="B1BCBE"/>
      </w:tcPr>
    </w:tblStylePr>
    <w:tblStylePr w:type="neCell">
      <w:rPr>
        <w:rFonts w:cs="Times New Roman"/>
        <w:color w:val="000000"/>
      </w:rPr>
    </w:tblStylePr>
    <w:tblStylePr w:type="nwCell">
      <w:rPr>
        <w:rFonts w:cs="Times New Roman"/>
        <w:color w:val="000000"/>
      </w:rPr>
    </w:tblStylePr>
  </w:style>
  <w:style w:type="table" w:customStyle="1" w:styleId="66">
    <w:name w:val="彩色底纹强调文字颜色 6"/>
    <w:basedOn w:val="a6"/>
    <w:uiPriority w:val="71"/>
    <w:qFormat/>
    <w:rsid w:val="00515C46"/>
    <w:rPr>
      <w:rFonts w:ascii="Cambria" w:eastAsia="黑体" w:hAnsi="Cambria" w:cs="Times New Roman"/>
      <w:color w:val="000000"/>
      <w:kern w:val="0"/>
      <w:sz w:val="20"/>
      <w:szCs w:val="20"/>
    </w:rPr>
    <w:tblPr>
      <w:tblInd w:w="0" w:type="dxa"/>
      <w:tblBorders>
        <w:top w:val="single" w:sz="24" w:space="0" w:color="67787B"/>
        <w:left w:val="single" w:sz="4" w:space="0" w:color="9D936F"/>
        <w:bottom w:val="single" w:sz="4" w:space="0" w:color="9D936F"/>
        <w:right w:val="single" w:sz="4" w:space="0" w:color="9D936F"/>
        <w:insideH w:val="single" w:sz="4" w:space="0" w:color="FFFFFF"/>
        <w:insideV w:val="single" w:sz="4" w:space="0" w:color="FFFFFF"/>
      </w:tblBorders>
      <w:tblCellMar>
        <w:top w:w="0" w:type="dxa"/>
        <w:left w:w="108" w:type="dxa"/>
        <w:bottom w:w="0" w:type="dxa"/>
        <w:right w:w="108" w:type="dxa"/>
      </w:tblCellMar>
    </w:tblPr>
    <w:tcPr>
      <w:shd w:val="clear" w:color="auto" w:fill="F5F4F0"/>
    </w:tcPr>
    <w:tblStylePr w:type="firstRow">
      <w:rPr>
        <w:rFonts w:cs="Times New Roman"/>
        <w:b/>
        <w:bCs/>
      </w:rPr>
      <w:tblPr/>
      <w:tcPr>
        <w:tcBorders>
          <w:top w:val="nil"/>
          <w:left w:val="nil"/>
          <w:bottom w:val="single" w:sz="24" w:space="0" w:color="67787B"/>
          <w:right w:val="nil"/>
          <w:insideH w:val="nil"/>
          <w:insideV w:val="nil"/>
          <w:tl2br w:val="nil"/>
          <w:tr2bl w:val="nil"/>
        </w:tcBorders>
        <w:shd w:val="clear" w:color="auto" w:fill="FFFFFF"/>
      </w:tcPr>
    </w:tblStylePr>
    <w:tblStylePr w:type="lastRow">
      <w:rPr>
        <w:rFonts w:cs="Times New Roman"/>
        <w:b/>
        <w:bCs/>
        <w:color w:val="FFFFFF"/>
      </w:rPr>
      <w:tblPr/>
      <w:tcPr>
        <w:tcBorders>
          <w:top w:val="single" w:sz="6" w:space="0" w:color="FFFFFF"/>
          <w:left w:val="nil"/>
          <w:bottom w:val="nil"/>
          <w:right w:val="nil"/>
          <w:insideH w:val="nil"/>
          <w:insideV w:val="nil"/>
          <w:tl2br w:val="nil"/>
          <w:tr2bl w:val="nil"/>
        </w:tcBorders>
        <w:shd w:val="clear" w:color="auto" w:fill="5F5841"/>
      </w:tcPr>
    </w:tblStylePr>
    <w:tblStylePr w:type="firstCol">
      <w:rPr>
        <w:rFonts w:cs="Times New Roman"/>
        <w:color w:val="FFFFFF"/>
      </w:rPr>
      <w:tblPr/>
      <w:tcPr>
        <w:tcBorders>
          <w:top w:val="nil"/>
          <w:left w:val="nil"/>
          <w:bottom w:val="nil"/>
          <w:right w:val="nil"/>
          <w:insideH w:val="nil"/>
          <w:insideV w:val="nil"/>
          <w:tl2br w:val="nil"/>
          <w:tr2bl w:val="nil"/>
        </w:tcBorders>
        <w:shd w:val="clear" w:color="auto" w:fill="5F5841"/>
      </w:tcPr>
    </w:tblStylePr>
    <w:tblStylePr w:type="lastCol">
      <w:rPr>
        <w:rFonts w:cs="Times New Roman"/>
        <w:color w:val="FFFFFF"/>
      </w:rPr>
      <w:tblPr/>
      <w:tcPr>
        <w:tcBorders>
          <w:top w:val="nil"/>
          <w:left w:val="nil"/>
          <w:bottom w:val="nil"/>
          <w:right w:val="nil"/>
          <w:insideH w:val="nil"/>
          <w:insideV w:val="nil"/>
          <w:tl2br w:val="nil"/>
          <w:tr2bl w:val="nil"/>
        </w:tcBorders>
        <w:shd w:val="clear" w:color="auto" w:fill="5F5841"/>
      </w:tcPr>
    </w:tblStylePr>
    <w:tblStylePr w:type="band1Vert">
      <w:rPr>
        <w:rFonts w:cs="Times New Roman"/>
      </w:rPr>
      <w:tblPr/>
      <w:tcPr>
        <w:shd w:val="clear" w:color="auto" w:fill="D7D3C5"/>
      </w:tcPr>
    </w:tblStylePr>
    <w:tblStylePr w:type="band1Horz">
      <w:rPr>
        <w:rFonts w:cs="Times New Roman"/>
      </w:rPr>
      <w:tblPr/>
      <w:tcPr>
        <w:shd w:val="clear" w:color="auto" w:fill="CEC9B7"/>
      </w:tcPr>
    </w:tblStylePr>
    <w:tblStylePr w:type="neCell">
      <w:rPr>
        <w:rFonts w:cs="Times New Roman"/>
        <w:color w:val="000000"/>
      </w:rPr>
    </w:tblStylePr>
    <w:tblStylePr w:type="nwCell">
      <w:rPr>
        <w:rFonts w:cs="Times New Roman"/>
        <w:color w:val="000000"/>
      </w:rPr>
    </w:tblStylePr>
  </w:style>
  <w:style w:type="table" w:customStyle="1" w:styleId="1fd">
    <w:name w:val="深色列表强调文字颜色 1"/>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7E97AD"/>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94B5A"/>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577188"/>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577188"/>
      </w:tcPr>
    </w:tblStylePr>
    <w:tblStylePr w:type="band1Vert">
      <w:rPr>
        <w:rFonts w:cs="Times New Roman"/>
      </w:rPr>
      <w:tblPr/>
      <w:tcPr>
        <w:tcBorders>
          <w:top w:val="nil"/>
          <w:left w:val="nil"/>
          <w:bottom w:val="nil"/>
          <w:right w:val="nil"/>
          <w:insideH w:val="nil"/>
          <w:insideV w:val="nil"/>
          <w:tl2br w:val="nil"/>
          <w:tr2bl w:val="nil"/>
        </w:tcBorders>
        <w:shd w:val="clear" w:color="auto" w:fill="577188"/>
      </w:tcPr>
    </w:tblStylePr>
    <w:tblStylePr w:type="band1Horz">
      <w:rPr>
        <w:rFonts w:cs="Times New Roman"/>
      </w:rPr>
      <w:tblPr/>
      <w:tcPr>
        <w:tcBorders>
          <w:top w:val="nil"/>
          <w:left w:val="nil"/>
          <w:bottom w:val="nil"/>
          <w:right w:val="nil"/>
          <w:insideH w:val="nil"/>
          <w:insideV w:val="nil"/>
          <w:tl2br w:val="nil"/>
          <w:tr2bl w:val="nil"/>
        </w:tcBorders>
        <w:shd w:val="clear" w:color="auto" w:fill="577188"/>
      </w:tcPr>
    </w:tblStylePr>
  </w:style>
  <w:style w:type="table" w:customStyle="1" w:styleId="2f8">
    <w:name w:val="深色列表强调文字颜色 2"/>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CC8E6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714424"/>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AA6736"/>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AA6736"/>
      </w:tcPr>
    </w:tblStylePr>
    <w:tblStylePr w:type="band1Vert">
      <w:rPr>
        <w:rFonts w:cs="Times New Roman"/>
      </w:rPr>
      <w:tblPr/>
      <w:tcPr>
        <w:tcBorders>
          <w:top w:val="nil"/>
          <w:left w:val="nil"/>
          <w:bottom w:val="nil"/>
          <w:right w:val="nil"/>
          <w:insideH w:val="nil"/>
          <w:insideV w:val="nil"/>
          <w:tl2br w:val="nil"/>
          <w:tr2bl w:val="nil"/>
        </w:tcBorders>
        <w:shd w:val="clear" w:color="auto" w:fill="AA6736"/>
      </w:tcPr>
    </w:tblStylePr>
    <w:tblStylePr w:type="band1Horz">
      <w:rPr>
        <w:rFonts w:cs="Times New Roman"/>
      </w:rPr>
      <w:tblPr/>
      <w:tcPr>
        <w:tcBorders>
          <w:top w:val="nil"/>
          <w:left w:val="nil"/>
          <w:bottom w:val="nil"/>
          <w:right w:val="nil"/>
          <w:insideH w:val="nil"/>
          <w:insideV w:val="nil"/>
          <w:tl2br w:val="nil"/>
          <w:tr2bl w:val="nil"/>
        </w:tcBorders>
        <w:shd w:val="clear" w:color="auto" w:fill="AA6736"/>
      </w:tcPr>
    </w:tblStylePr>
  </w:style>
  <w:style w:type="table" w:customStyle="1" w:styleId="3f2">
    <w:name w:val="深色列表强调文字颜色 3"/>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7A6A60"/>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C342F"/>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5B4F47"/>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5B4F47"/>
      </w:tcPr>
    </w:tblStylePr>
    <w:tblStylePr w:type="band1Vert">
      <w:rPr>
        <w:rFonts w:cs="Times New Roman"/>
      </w:rPr>
      <w:tblPr/>
      <w:tcPr>
        <w:tcBorders>
          <w:top w:val="nil"/>
          <w:left w:val="nil"/>
          <w:bottom w:val="nil"/>
          <w:right w:val="nil"/>
          <w:insideH w:val="nil"/>
          <w:insideV w:val="nil"/>
          <w:tl2br w:val="nil"/>
          <w:tr2bl w:val="nil"/>
        </w:tcBorders>
        <w:shd w:val="clear" w:color="auto" w:fill="5B4F47"/>
      </w:tcPr>
    </w:tblStylePr>
    <w:tblStylePr w:type="band1Horz">
      <w:rPr>
        <w:rFonts w:cs="Times New Roman"/>
      </w:rPr>
      <w:tblPr/>
      <w:tcPr>
        <w:tcBorders>
          <w:top w:val="nil"/>
          <w:left w:val="nil"/>
          <w:bottom w:val="nil"/>
          <w:right w:val="nil"/>
          <w:insideH w:val="nil"/>
          <w:insideV w:val="nil"/>
          <w:tl2br w:val="nil"/>
          <w:tr2bl w:val="nil"/>
        </w:tcBorders>
        <w:shd w:val="clear" w:color="auto" w:fill="5B4F47"/>
      </w:tcPr>
    </w:tblStylePr>
  </w:style>
  <w:style w:type="table" w:customStyle="1" w:styleId="4d">
    <w:name w:val="深色列表强调文字颜色 4"/>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B4936D"/>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5E4930"/>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8E6E49"/>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8E6E49"/>
      </w:tcPr>
    </w:tblStylePr>
    <w:tblStylePr w:type="band1Vert">
      <w:rPr>
        <w:rFonts w:cs="Times New Roman"/>
      </w:rPr>
      <w:tblPr/>
      <w:tcPr>
        <w:tcBorders>
          <w:top w:val="nil"/>
          <w:left w:val="nil"/>
          <w:bottom w:val="nil"/>
          <w:right w:val="nil"/>
          <w:insideH w:val="nil"/>
          <w:insideV w:val="nil"/>
          <w:tl2br w:val="nil"/>
          <w:tr2bl w:val="nil"/>
        </w:tcBorders>
        <w:shd w:val="clear" w:color="auto" w:fill="8E6E49"/>
      </w:tcPr>
    </w:tblStylePr>
    <w:tblStylePr w:type="band1Horz">
      <w:rPr>
        <w:rFonts w:cs="Times New Roman"/>
      </w:rPr>
      <w:tblPr/>
      <w:tcPr>
        <w:tcBorders>
          <w:top w:val="nil"/>
          <w:left w:val="nil"/>
          <w:bottom w:val="nil"/>
          <w:right w:val="nil"/>
          <w:insideH w:val="nil"/>
          <w:insideV w:val="nil"/>
          <w:tl2br w:val="nil"/>
          <w:tr2bl w:val="nil"/>
        </w:tcBorders>
        <w:shd w:val="clear" w:color="auto" w:fill="8E6E49"/>
      </w:tcPr>
    </w:tblStylePr>
  </w:style>
  <w:style w:type="table" w:customStyle="1" w:styleId="5c">
    <w:name w:val="深色列表强调文字颜色 5"/>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67787B"/>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333B3D"/>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4D595B"/>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4D595B"/>
      </w:tcPr>
    </w:tblStylePr>
    <w:tblStylePr w:type="band1Vert">
      <w:rPr>
        <w:rFonts w:cs="Times New Roman"/>
      </w:rPr>
      <w:tblPr/>
      <w:tcPr>
        <w:tcBorders>
          <w:top w:val="nil"/>
          <w:left w:val="nil"/>
          <w:bottom w:val="nil"/>
          <w:right w:val="nil"/>
          <w:insideH w:val="nil"/>
          <w:insideV w:val="nil"/>
          <w:tl2br w:val="nil"/>
          <w:tr2bl w:val="nil"/>
        </w:tcBorders>
        <w:shd w:val="clear" w:color="auto" w:fill="4D595B"/>
      </w:tcPr>
    </w:tblStylePr>
    <w:tblStylePr w:type="band1Horz">
      <w:rPr>
        <w:rFonts w:cs="Times New Roman"/>
      </w:rPr>
      <w:tblPr/>
      <w:tcPr>
        <w:tcBorders>
          <w:top w:val="nil"/>
          <w:left w:val="nil"/>
          <w:bottom w:val="nil"/>
          <w:right w:val="nil"/>
          <w:insideH w:val="nil"/>
          <w:insideV w:val="nil"/>
          <w:tl2br w:val="nil"/>
          <w:tr2bl w:val="nil"/>
        </w:tcBorders>
        <w:shd w:val="clear" w:color="auto" w:fill="4D595B"/>
      </w:tcPr>
    </w:tblStylePr>
  </w:style>
  <w:style w:type="table" w:customStyle="1" w:styleId="67">
    <w:name w:val="深色列表强调文字颜色 6"/>
    <w:basedOn w:val="a6"/>
    <w:uiPriority w:val="70"/>
    <w:qFormat/>
    <w:rsid w:val="00515C46"/>
    <w:rPr>
      <w:rFonts w:ascii="Cambria" w:eastAsia="黑体" w:hAnsi="Cambria" w:cs="Times New Roman"/>
      <w:color w:val="FFFFFF"/>
      <w:kern w:val="0"/>
      <w:sz w:val="20"/>
      <w:szCs w:val="20"/>
    </w:rPr>
    <w:tblPr>
      <w:tblInd w:w="0" w:type="dxa"/>
      <w:tblCellMar>
        <w:top w:w="0" w:type="dxa"/>
        <w:left w:w="108" w:type="dxa"/>
        <w:bottom w:w="0" w:type="dxa"/>
        <w:right w:w="108" w:type="dxa"/>
      </w:tblCellMar>
    </w:tblPr>
    <w:tcPr>
      <w:shd w:val="clear" w:color="auto" w:fill="9D936F"/>
    </w:tcPr>
    <w:tblStylePr w:type="firstRow">
      <w:rPr>
        <w:rFonts w:cs="Times New Roman"/>
        <w:b/>
        <w:bCs/>
      </w:rPr>
      <w:tblPr/>
      <w:tcPr>
        <w:tcBorders>
          <w:top w:val="nil"/>
          <w:left w:val="nil"/>
          <w:bottom w:val="single" w:sz="18" w:space="0" w:color="FFFFFF"/>
          <w:right w:val="nil"/>
          <w:insideH w:val="nil"/>
          <w:insideV w:val="nil"/>
          <w:tl2br w:val="nil"/>
          <w:tr2bl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l2br w:val="nil"/>
          <w:tr2bl w:val="nil"/>
        </w:tcBorders>
        <w:shd w:val="clear" w:color="auto" w:fill="4F4936"/>
      </w:tcPr>
    </w:tblStylePr>
    <w:tblStylePr w:type="firstCol">
      <w:rPr>
        <w:rFonts w:cs="Times New Roman"/>
      </w:rPr>
      <w:tblPr/>
      <w:tcPr>
        <w:tcBorders>
          <w:top w:val="nil"/>
          <w:left w:val="nil"/>
          <w:bottom w:val="nil"/>
          <w:right w:val="single" w:sz="18" w:space="0" w:color="FFFFFF"/>
          <w:insideH w:val="nil"/>
          <w:insideV w:val="nil"/>
          <w:tl2br w:val="nil"/>
          <w:tr2bl w:val="nil"/>
        </w:tcBorders>
        <w:shd w:val="clear" w:color="auto" w:fill="776E51"/>
      </w:tcPr>
    </w:tblStylePr>
    <w:tblStylePr w:type="lastCol">
      <w:rPr>
        <w:rFonts w:cs="Times New Roman"/>
      </w:rPr>
      <w:tblPr/>
      <w:tcPr>
        <w:tcBorders>
          <w:top w:val="nil"/>
          <w:left w:val="single" w:sz="18" w:space="0" w:color="FFFFFF"/>
          <w:bottom w:val="nil"/>
          <w:right w:val="nil"/>
          <w:insideH w:val="nil"/>
          <w:insideV w:val="nil"/>
          <w:tl2br w:val="nil"/>
          <w:tr2bl w:val="nil"/>
        </w:tcBorders>
        <w:shd w:val="clear" w:color="auto" w:fill="776E51"/>
      </w:tcPr>
    </w:tblStylePr>
    <w:tblStylePr w:type="band1Vert">
      <w:rPr>
        <w:rFonts w:cs="Times New Roman"/>
      </w:rPr>
      <w:tblPr/>
      <w:tcPr>
        <w:tcBorders>
          <w:top w:val="nil"/>
          <w:left w:val="nil"/>
          <w:bottom w:val="nil"/>
          <w:right w:val="nil"/>
          <w:insideH w:val="nil"/>
          <w:insideV w:val="nil"/>
          <w:tl2br w:val="nil"/>
          <w:tr2bl w:val="nil"/>
        </w:tcBorders>
        <w:shd w:val="clear" w:color="auto" w:fill="776E51"/>
      </w:tcPr>
    </w:tblStylePr>
    <w:tblStylePr w:type="band1Horz">
      <w:rPr>
        <w:rFonts w:cs="Times New Roman"/>
      </w:rPr>
      <w:tblPr/>
      <w:tcPr>
        <w:tcBorders>
          <w:top w:val="nil"/>
          <w:left w:val="nil"/>
          <w:bottom w:val="nil"/>
          <w:right w:val="nil"/>
          <w:insideH w:val="nil"/>
          <w:insideV w:val="nil"/>
          <w:tl2br w:val="nil"/>
          <w:tr2bl w:val="nil"/>
        </w:tcBorders>
        <w:shd w:val="clear" w:color="auto" w:fill="776E51"/>
      </w:tcPr>
    </w:tblStylePr>
  </w:style>
  <w:style w:type="table" w:customStyle="1" w:styleId="1fe">
    <w:name w:val="浅色网格强调文字颜色 1"/>
    <w:basedOn w:val="a6"/>
    <w:uiPriority w:val="62"/>
    <w:qFormat/>
    <w:rsid w:val="00515C46"/>
    <w:rPr>
      <w:rFonts w:ascii="Cambria" w:eastAsia="黑体" w:hAnsi="Cambria" w:cs="Times New Roman"/>
      <w:kern w:val="0"/>
      <w:sz w:val="20"/>
      <w:szCs w:val="20"/>
    </w:rPr>
    <w:tblPr>
      <w:tblInd w:w="0" w:type="dxa"/>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7E97AD"/>
          <w:left w:val="single" w:sz="8" w:space="0" w:color="7E97AD"/>
          <w:bottom w:val="single" w:sz="18" w:space="0" w:color="7E97AD"/>
          <w:right w:val="single" w:sz="8" w:space="0" w:color="7E97AD"/>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7E97AD"/>
          <w:left w:val="single" w:sz="8" w:space="0" w:color="7E97AD"/>
          <w:bottom w:val="single" w:sz="8" w:space="0" w:color="7E97AD"/>
          <w:right w:val="single" w:sz="8" w:space="0" w:color="7E97AD"/>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tblStylePr w:type="band1Vert">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shd w:val="clear" w:color="auto" w:fill="DFE5EA"/>
      </w:tcPr>
    </w:tblStylePr>
    <w:tblStylePr w:type="band1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shd w:val="clear" w:color="auto" w:fill="DFE5EA"/>
      </w:tcPr>
    </w:tblStylePr>
    <w:tblStylePr w:type="band2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style>
  <w:style w:type="table" w:customStyle="1" w:styleId="2f9">
    <w:name w:val="浅色网格强调文字颜色 2"/>
    <w:basedOn w:val="a6"/>
    <w:uiPriority w:val="62"/>
    <w:qFormat/>
    <w:rsid w:val="00515C46"/>
    <w:rPr>
      <w:rFonts w:ascii="Cambria" w:eastAsia="黑体" w:hAnsi="Cambria" w:cs="Times New Roman"/>
      <w:kern w:val="0"/>
      <w:sz w:val="20"/>
      <w:szCs w:val="20"/>
    </w:rPr>
    <w:tblPr>
      <w:tblInd w:w="0" w:type="dxa"/>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CC8E60"/>
          <w:left w:val="single" w:sz="8" w:space="0" w:color="CC8E60"/>
          <w:bottom w:val="single" w:sz="18" w:space="0" w:color="CC8E60"/>
          <w:right w:val="single" w:sz="8" w:space="0" w:color="CC8E6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CC8E60"/>
          <w:left w:val="single" w:sz="8" w:space="0" w:color="CC8E60"/>
          <w:bottom w:val="single" w:sz="8" w:space="0" w:color="CC8E60"/>
          <w:right w:val="single" w:sz="8" w:space="0" w:color="CC8E6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tblStylePr w:type="band1Vert">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shd w:val="clear" w:color="auto" w:fill="F2E2D7"/>
      </w:tcPr>
    </w:tblStylePr>
    <w:tblStylePr w:type="band1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shd w:val="clear" w:color="auto" w:fill="F2E2D7"/>
      </w:tcPr>
    </w:tblStylePr>
    <w:tblStylePr w:type="band2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style>
  <w:style w:type="table" w:customStyle="1" w:styleId="3f3">
    <w:name w:val="浅色网格强调文字颜色 3"/>
    <w:basedOn w:val="a6"/>
    <w:uiPriority w:val="62"/>
    <w:qFormat/>
    <w:rsid w:val="00515C46"/>
    <w:rPr>
      <w:rFonts w:ascii="Cambria" w:eastAsia="黑体" w:hAnsi="Cambria" w:cs="Times New Roman"/>
      <w:kern w:val="0"/>
      <w:sz w:val="20"/>
      <w:szCs w:val="20"/>
    </w:rPr>
    <w:tblPr>
      <w:tblInd w:w="0" w:type="dxa"/>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7A6A60"/>
          <w:left w:val="single" w:sz="8" w:space="0" w:color="7A6A60"/>
          <w:bottom w:val="single" w:sz="18" w:space="0" w:color="7A6A60"/>
          <w:right w:val="single" w:sz="8" w:space="0" w:color="7A6A60"/>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7A6A60"/>
          <w:left w:val="single" w:sz="8" w:space="0" w:color="7A6A60"/>
          <w:bottom w:val="single" w:sz="8" w:space="0" w:color="7A6A60"/>
          <w:right w:val="single" w:sz="8" w:space="0" w:color="7A6A60"/>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tblStylePr w:type="band1Vert">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shd w:val="clear" w:color="auto" w:fill="DFD9D6"/>
      </w:tcPr>
    </w:tblStylePr>
    <w:tblStylePr w:type="band1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shd w:val="clear" w:color="auto" w:fill="DFD9D6"/>
      </w:tcPr>
    </w:tblStylePr>
    <w:tblStylePr w:type="band2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style>
  <w:style w:type="table" w:customStyle="1" w:styleId="4e">
    <w:name w:val="浅色网格强调文字颜色 4"/>
    <w:basedOn w:val="a6"/>
    <w:uiPriority w:val="62"/>
    <w:qFormat/>
    <w:rsid w:val="00515C46"/>
    <w:rPr>
      <w:rFonts w:ascii="Cambria" w:eastAsia="黑体" w:hAnsi="Cambria" w:cs="Times New Roman"/>
      <w:kern w:val="0"/>
      <w:sz w:val="20"/>
      <w:szCs w:val="20"/>
    </w:rPr>
    <w:tblPr>
      <w:tblInd w:w="0" w:type="dxa"/>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B4936D"/>
          <w:left w:val="single" w:sz="8" w:space="0" w:color="B4936D"/>
          <w:bottom w:val="single" w:sz="18" w:space="0" w:color="B4936D"/>
          <w:right w:val="single" w:sz="8" w:space="0" w:color="B4936D"/>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B4936D"/>
          <w:left w:val="single" w:sz="8" w:space="0" w:color="B4936D"/>
          <w:bottom w:val="single" w:sz="8" w:space="0" w:color="B4936D"/>
          <w:right w:val="single" w:sz="8" w:space="0" w:color="B4936D"/>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tblStylePr w:type="band1Vert">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shd w:val="clear" w:color="auto" w:fill="ECE4DA"/>
      </w:tcPr>
    </w:tblStylePr>
    <w:tblStylePr w:type="band1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shd w:val="clear" w:color="auto" w:fill="ECE4DA"/>
      </w:tcPr>
    </w:tblStylePr>
    <w:tblStylePr w:type="band2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style>
  <w:style w:type="table" w:customStyle="1" w:styleId="5d">
    <w:name w:val="浅色网格强调文字颜色 5"/>
    <w:basedOn w:val="a6"/>
    <w:uiPriority w:val="62"/>
    <w:qFormat/>
    <w:rsid w:val="00515C46"/>
    <w:rPr>
      <w:rFonts w:ascii="Cambria" w:eastAsia="黑体" w:hAnsi="Cambria" w:cs="Times New Roman"/>
      <w:kern w:val="0"/>
      <w:sz w:val="20"/>
      <w:szCs w:val="20"/>
    </w:rPr>
    <w:tblPr>
      <w:tblInd w:w="0" w:type="dxa"/>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67787B"/>
          <w:left w:val="single" w:sz="8" w:space="0" w:color="67787B"/>
          <w:bottom w:val="single" w:sz="18" w:space="0" w:color="67787B"/>
          <w:right w:val="single" w:sz="8" w:space="0" w:color="67787B"/>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67787B"/>
          <w:left w:val="single" w:sz="8" w:space="0" w:color="67787B"/>
          <w:bottom w:val="single" w:sz="8" w:space="0" w:color="67787B"/>
          <w:right w:val="single" w:sz="8" w:space="0" w:color="67787B"/>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tblStylePr w:type="band1Vert">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shd w:val="clear" w:color="auto" w:fill="D8DEDF"/>
      </w:tcPr>
    </w:tblStylePr>
    <w:tblStylePr w:type="band1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shd w:val="clear" w:color="auto" w:fill="D8DEDF"/>
      </w:tcPr>
    </w:tblStylePr>
    <w:tblStylePr w:type="band2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style>
  <w:style w:type="table" w:customStyle="1" w:styleId="68">
    <w:name w:val="浅色网格强调文字颜色 6"/>
    <w:basedOn w:val="a6"/>
    <w:uiPriority w:val="62"/>
    <w:qFormat/>
    <w:rsid w:val="00515C46"/>
    <w:rPr>
      <w:rFonts w:ascii="Cambria" w:eastAsia="黑体" w:hAnsi="Cambria" w:cs="Times New Roman"/>
      <w:kern w:val="0"/>
      <w:sz w:val="20"/>
      <w:szCs w:val="20"/>
    </w:rPr>
    <w:tblPr>
      <w:tblInd w:w="0" w:type="dxa"/>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CellMar>
        <w:top w:w="0" w:type="dxa"/>
        <w:left w:w="108" w:type="dxa"/>
        <w:bottom w:w="0" w:type="dxa"/>
        <w:right w:w="108" w:type="dxa"/>
      </w:tblCellMar>
    </w:tblPr>
    <w:tblStylePr w:type="firstRow">
      <w:pPr>
        <w:spacing w:before="0" w:after="0"/>
      </w:pPr>
      <w:rPr>
        <w:rFonts w:ascii="Calibri" w:eastAsia="宋体" w:hAnsi="Calibri" w:cs="Arial"/>
        <w:b/>
        <w:bCs/>
      </w:rPr>
      <w:tblPr/>
      <w:tcPr>
        <w:tcBorders>
          <w:top w:val="single" w:sz="8" w:space="0" w:color="9D936F"/>
          <w:left w:val="single" w:sz="8" w:space="0" w:color="9D936F"/>
          <w:bottom w:val="single" w:sz="18" w:space="0" w:color="9D936F"/>
          <w:right w:val="single" w:sz="8" w:space="0" w:color="9D936F"/>
          <w:insideH w:val="nil"/>
          <w:insideV w:val="nil"/>
          <w:tl2br w:val="nil"/>
          <w:tr2bl w:val="nil"/>
        </w:tcBorders>
      </w:tcPr>
    </w:tblStylePr>
    <w:tblStylePr w:type="lastRow">
      <w:pPr>
        <w:spacing w:before="0" w:after="0"/>
      </w:pPr>
      <w:rPr>
        <w:rFonts w:ascii="Calibri" w:eastAsia="宋体" w:hAnsi="Calibri" w:cs="Arial"/>
        <w:b/>
        <w:bCs/>
      </w:rPr>
      <w:tblPr/>
      <w:tcPr>
        <w:tcBorders>
          <w:top w:val="double" w:sz="6" w:space="0" w:color="9D936F"/>
          <w:left w:val="single" w:sz="8" w:space="0" w:color="9D936F"/>
          <w:bottom w:val="single" w:sz="8" w:space="0" w:color="9D936F"/>
          <w:right w:val="single" w:sz="8" w:space="0" w:color="9D936F"/>
          <w:insideH w:val="nil"/>
          <w:insideV w:val="nil"/>
          <w:tl2br w:val="nil"/>
          <w:tr2bl w:val="nil"/>
        </w:tcBorders>
      </w:tcPr>
    </w:tblStylePr>
    <w:tblStylePr w:type="firstCol">
      <w:rPr>
        <w:rFonts w:ascii="Calibri" w:eastAsia="宋体" w:hAnsi="Calibri" w:cs="Arial"/>
        <w:b/>
        <w:bCs/>
      </w:rPr>
    </w:tblStylePr>
    <w:tblStylePr w:type="lastCol">
      <w:rPr>
        <w:rFonts w:ascii="Calibri" w:eastAsia="宋体" w:hAnsi="Calibri" w:cs="Arial"/>
        <w:b/>
        <w:bCs/>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tblStylePr w:type="band1Vert">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shd w:val="clear" w:color="auto" w:fill="E6E4DB"/>
      </w:tcPr>
    </w:tblStylePr>
    <w:tblStylePr w:type="band1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shd w:val="clear" w:color="auto" w:fill="E6E4DB"/>
      </w:tcPr>
    </w:tblStylePr>
    <w:tblStylePr w:type="band2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style>
  <w:style w:type="table" w:customStyle="1" w:styleId="1ff">
    <w:name w:val="浅色列表强调文字颜色 1"/>
    <w:basedOn w:val="a6"/>
    <w:uiPriority w:val="61"/>
    <w:rsid w:val="00515C46"/>
    <w:rPr>
      <w:rFonts w:ascii="Cambria" w:eastAsia="黑体" w:hAnsi="Cambria" w:cs="Times New Roman"/>
      <w:kern w:val="0"/>
      <w:sz w:val="20"/>
      <w:szCs w:val="20"/>
    </w:rPr>
    <w:tblPr>
      <w:tblInd w:w="0" w:type="dxa"/>
      <w:tblBorders>
        <w:top w:val="single" w:sz="8" w:space="0" w:color="7E97AD"/>
        <w:left w:val="single" w:sz="8" w:space="0" w:color="7E97AD"/>
        <w:bottom w:val="single" w:sz="8" w:space="0" w:color="7E97AD"/>
        <w:right w:val="single" w:sz="8" w:space="0" w:color="7E97A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E97AD"/>
      </w:tcPr>
    </w:tblStylePr>
    <w:tblStylePr w:type="lastRow">
      <w:pPr>
        <w:spacing w:before="0" w:after="0"/>
      </w:pPr>
      <w:rPr>
        <w:rFonts w:cs="Times New Roman"/>
        <w:b/>
        <w:bCs/>
      </w:rPr>
      <w:tblPr/>
      <w:tcPr>
        <w:tcBorders>
          <w:top w:val="double" w:sz="6" w:space="0" w:color="7E97AD"/>
          <w:left w:val="single" w:sz="8" w:space="0" w:color="7E97AD"/>
          <w:bottom w:val="single" w:sz="8" w:space="0" w:color="7E97AD"/>
          <w:right w:val="single" w:sz="8" w:space="0" w:color="7E97AD"/>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tblStylePr w:type="band1Horz">
      <w:rPr>
        <w:rFonts w:cs="Times New Roman"/>
      </w:rPr>
      <w:tblPr/>
      <w:tcPr>
        <w:tcBorders>
          <w:top w:val="single" w:sz="8" w:space="0" w:color="7E97AD"/>
          <w:left w:val="single" w:sz="8" w:space="0" w:color="7E97AD"/>
          <w:bottom w:val="single" w:sz="8" w:space="0" w:color="7E97AD"/>
          <w:right w:val="single" w:sz="8" w:space="0" w:color="7E97AD"/>
          <w:insideH w:val="nil"/>
          <w:insideV w:val="nil"/>
          <w:tl2br w:val="nil"/>
          <w:tr2bl w:val="nil"/>
        </w:tcBorders>
      </w:tcPr>
    </w:tblStylePr>
  </w:style>
  <w:style w:type="table" w:customStyle="1" w:styleId="2fa">
    <w:name w:val="浅色列表强调文字颜色 2"/>
    <w:basedOn w:val="a6"/>
    <w:uiPriority w:val="61"/>
    <w:qFormat/>
    <w:rsid w:val="00515C46"/>
    <w:rPr>
      <w:rFonts w:ascii="Cambria" w:eastAsia="黑体" w:hAnsi="Cambria" w:cs="Times New Roman"/>
      <w:kern w:val="0"/>
      <w:sz w:val="20"/>
      <w:szCs w:val="20"/>
    </w:rPr>
    <w:tblPr>
      <w:tblInd w:w="0" w:type="dxa"/>
      <w:tblBorders>
        <w:top w:val="single" w:sz="8" w:space="0" w:color="CC8E60"/>
        <w:left w:val="single" w:sz="8" w:space="0" w:color="CC8E60"/>
        <w:bottom w:val="single" w:sz="8" w:space="0" w:color="CC8E60"/>
        <w:right w:val="single" w:sz="8" w:space="0" w:color="CC8E6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C8E60"/>
      </w:tcPr>
    </w:tblStylePr>
    <w:tblStylePr w:type="lastRow">
      <w:pPr>
        <w:spacing w:before="0" w:after="0"/>
      </w:pPr>
      <w:rPr>
        <w:rFonts w:cs="Times New Roman"/>
        <w:b/>
        <w:bCs/>
      </w:rPr>
      <w:tblPr/>
      <w:tcPr>
        <w:tcBorders>
          <w:top w:val="double" w:sz="6" w:space="0" w:color="CC8E60"/>
          <w:left w:val="single" w:sz="8" w:space="0" w:color="CC8E60"/>
          <w:bottom w:val="single" w:sz="8" w:space="0" w:color="CC8E60"/>
          <w:right w:val="single" w:sz="8" w:space="0" w:color="CC8E6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tblStylePr w:type="band1Horz">
      <w:rPr>
        <w:rFonts w:cs="Times New Roman"/>
      </w:rPr>
      <w:tblPr/>
      <w:tcPr>
        <w:tcBorders>
          <w:top w:val="single" w:sz="8" w:space="0" w:color="CC8E60"/>
          <w:left w:val="single" w:sz="8" w:space="0" w:color="CC8E60"/>
          <w:bottom w:val="single" w:sz="8" w:space="0" w:color="CC8E60"/>
          <w:right w:val="single" w:sz="8" w:space="0" w:color="CC8E60"/>
          <w:insideH w:val="nil"/>
          <w:insideV w:val="nil"/>
          <w:tl2br w:val="nil"/>
          <w:tr2bl w:val="nil"/>
        </w:tcBorders>
      </w:tcPr>
    </w:tblStylePr>
  </w:style>
  <w:style w:type="table" w:customStyle="1" w:styleId="3f4">
    <w:name w:val="浅色列表强调文字颜色 3"/>
    <w:basedOn w:val="a6"/>
    <w:uiPriority w:val="61"/>
    <w:qFormat/>
    <w:rsid w:val="00515C46"/>
    <w:rPr>
      <w:rFonts w:ascii="Cambria" w:eastAsia="黑体" w:hAnsi="Cambria" w:cs="Times New Roman"/>
      <w:kern w:val="0"/>
      <w:sz w:val="20"/>
      <w:szCs w:val="20"/>
    </w:rPr>
    <w:tblPr>
      <w:tblInd w:w="0" w:type="dxa"/>
      <w:tblBorders>
        <w:top w:val="single" w:sz="8" w:space="0" w:color="7A6A60"/>
        <w:left w:val="single" w:sz="8" w:space="0" w:color="7A6A60"/>
        <w:bottom w:val="single" w:sz="8" w:space="0" w:color="7A6A60"/>
        <w:right w:val="single" w:sz="8" w:space="0" w:color="7A6A6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7A6A60"/>
      </w:tcPr>
    </w:tblStylePr>
    <w:tblStylePr w:type="lastRow">
      <w:pPr>
        <w:spacing w:before="0" w:after="0"/>
      </w:pPr>
      <w:rPr>
        <w:rFonts w:cs="Times New Roman"/>
        <w:b/>
        <w:bCs/>
      </w:rPr>
      <w:tblPr/>
      <w:tcPr>
        <w:tcBorders>
          <w:top w:val="double" w:sz="6" w:space="0" w:color="7A6A60"/>
          <w:left w:val="single" w:sz="8" w:space="0" w:color="7A6A60"/>
          <w:bottom w:val="single" w:sz="8" w:space="0" w:color="7A6A60"/>
          <w:right w:val="single" w:sz="8" w:space="0" w:color="7A6A60"/>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tblStylePr w:type="band1Horz">
      <w:rPr>
        <w:rFonts w:cs="Times New Roman"/>
      </w:rPr>
      <w:tblPr/>
      <w:tcPr>
        <w:tcBorders>
          <w:top w:val="single" w:sz="8" w:space="0" w:color="7A6A60"/>
          <w:left w:val="single" w:sz="8" w:space="0" w:color="7A6A60"/>
          <w:bottom w:val="single" w:sz="8" w:space="0" w:color="7A6A60"/>
          <w:right w:val="single" w:sz="8" w:space="0" w:color="7A6A60"/>
          <w:insideH w:val="nil"/>
          <w:insideV w:val="nil"/>
          <w:tl2br w:val="nil"/>
          <w:tr2bl w:val="nil"/>
        </w:tcBorders>
      </w:tcPr>
    </w:tblStylePr>
  </w:style>
  <w:style w:type="table" w:customStyle="1" w:styleId="4f">
    <w:name w:val="浅色列表强调文字颜色 4"/>
    <w:basedOn w:val="a6"/>
    <w:uiPriority w:val="61"/>
    <w:qFormat/>
    <w:rsid w:val="00515C46"/>
    <w:rPr>
      <w:rFonts w:ascii="Cambria" w:eastAsia="黑体" w:hAnsi="Cambria" w:cs="Times New Roman"/>
      <w:kern w:val="0"/>
      <w:sz w:val="20"/>
      <w:szCs w:val="20"/>
    </w:rPr>
    <w:tblPr>
      <w:tblInd w:w="0" w:type="dxa"/>
      <w:tblBorders>
        <w:top w:val="single" w:sz="8" w:space="0" w:color="B4936D"/>
        <w:left w:val="single" w:sz="8" w:space="0" w:color="B4936D"/>
        <w:bottom w:val="single" w:sz="8" w:space="0" w:color="B4936D"/>
        <w:right w:val="single" w:sz="8" w:space="0" w:color="B4936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B4936D"/>
      </w:tcPr>
    </w:tblStylePr>
    <w:tblStylePr w:type="lastRow">
      <w:pPr>
        <w:spacing w:before="0" w:after="0"/>
      </w:pPr>
      <w:rPr>
        <w:rFonts w:cs="Times New Roman"/>
        <w:b/>
        <w:bCs/>
      </w:rPr>
      <w:tblPr/>
      <w:tcPr>
        <w:tcBorders>
          <w:top w:val="double" w:sz="6" w:space="0" w:color="B4936D"/>
          <w:left w:val="single" w:sz="8" w:space="0" w:color="B4936D"/>
          <w:bottom w:val="single" w:sz="8" w:space="0" w:color="B4936D"/>
          <w:right w:val="single" w:sz="8" w:space="0" w:color="B4936D"/>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tblStylePr w:type="band1Horz">
      <w:rPr>
        <w:rFonts w:cs="Times New Roman"/>
      </w:rPr>
      <w:tblPr/>
      <w:tcPr>
        <w:tcBorders>
          <w:top w:val="single" w:sz="8" w:space="0" w:color="B4936D"/>
          <w:left w:val="single" w:sz="8" w:space="0" w:color="B4936D"/>
          <w:bottom w:val="single" w:sz="8" w:space="0" w:color="B4936D"/>
          <w:right w:val="single" w:sz="8" w:space="0" w:color="B4936D"/>
          <w:insideH w:val="nil"/>
          <w:insideV w:val="nil"/>
          <w:tl2br w:val="nil"/>
          <w:tr2bl w:val="nil"/>
        </w:tcBorders>
      </w:tcPr>
    </w:tblStylePr>
  </w:style>
  <w:style w:type="table" w:customStyle="1" w:styleId="5e">
    <w:name w:val="浅色列表强调文字颜色 5"/>
    <w:basedOn w:val="a6"/>
    <w:uiPriority w:val="61"/>
    <w:rsid w:val="00515C46"/>
    <w:rPr>
      <w:rFonts w:ascii="Cambria" w:eastAsia="黑体" w:hAnsi="Cambria" w:cs="Times New Roman"/>
      <w:kern w:val="0"/>
      <w:sz w:val="20"/>
      <w:szCs w:val="20"/>
    </w:rPr>
    <w:tblPr>
      <w:tblInd w:w="0" w:type="dxa"/>
      <w:tblBorders>
        <w:top w:val="single" w:sz="8" w:space="0" w:color="67787B"/>
        <w:left w:val="single" w:sz="8" w:space="0" w:color="67787B"/>
        <w:bottom w:val="single" w:sz="8" w:space="0" w:color="67787B"/>
        <w:right w:val="single" w:sz="8" w:space="0" w:color="67787B"/>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67787B"/>
      </w:tcPr>
    </w:tblStylePr>
    <w:tblStylePr w:type="lastRow">
      <w:pPr>
        <w:spacing w:before="0" w:after="0"/>
      </w:pPr>
      <w:rPr>
        <w:rFonts w:cs="Times New Roman"/>
        <w:b/>
        <w:bCs/>
      </w:rPr>
      <w:tblPr/>
      <w:tcPr>
        <w:tcBorders>
          <w:top w:val="double" w:sz="6" w:space="0" w:color="67787B"/>
          <w:left w:val="single" w:sz="8" w:space="0" w:color="67787B"/>
          <w:bottom w:val="single" w:sz="8" w:space="0" w:color="67787B"/>
          <w:right w:val="single" w:sz="8" w:space="0" w:color="67787B"/>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tblStylePr w:type="band1Horz">
      <w:rPr>
        <w:rFonts w:cs="Times New Roman"/>
      </w:rPr>
      <w:tblPr/>
      <w:tcPr>
        <w:tcBorders>
          <w:top w:val="single" w:sz="8" w:space="0" w:color="67787B"/>
          <w:left w:val="single" w:sz="8" w:space="0" w:color="67787B"/>
          <w:bottom w:val="single" w:sz="8" w:space="0" w:color="67787B"/>
          <w:right w:val="single" w:sz="8" w:space="0" w:color="67787B"/>
          <w:insideH w:val="nil"/>
          <w:insideV w:val="nil"/>
          <w:tl2br w:val="nil"/>
          <w:tr2bl w:val="nil"/>
        </w:tcBorders>
      </w:tcPr>
    </w:tblStylePr>
  </w:style>
  <w:style w:type="table" w:customStyle="1" w:styleId="69">
    <w:name w:val="浅色列表强调文字颜色 6"/>
    <w:basedOn w:val="a6"/>
    <w:uiPriority w:val="61"/>
    <w:qFormat/>
    <w:rsid w:val="00515C46"/>
    <w:rPr>
      <w:rFonts w:ascii="Cambria" w:eastAsia="黑体" w:hAnsi="Cambria" w:cs="Times New Roman"/>
      <w:kern w:val="0"/>
      <w:sz w:val="20"/>
      <w:szCs w:val="20"/>
    </w:rPr>
    <w:tblPr>
      <w:tblInd w:w="0" w:type="dxa"/>
      <w:tblBorders>
        <w:top w:val="single" w:sz="8" w:space="0" w:color="9D936F"/>
        <w:left w:val="single" w:sz="8" w:space="0" w:color="9D936F"/>
        <w:bottom w:val="single" w:sz="8" w:space="0" w:color="9D936F"/>
        <w:right w:val="single" w:sz="8" w:space="0" w:color="9D936F"/>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D936F"/>
      </w:tcPr>
    </w:tblStylePr>
    <w:tblStylePr w:type="lastRow">
      <w:pPr>
        <w:spacing w:before="0" w:after="0"/>
      </w:pPr>
      <w:rPr>
        <w:rFonts w:cs="Times New Roman"/>
        <w:b/>
        <w:bCs/>
      </w:rPr>
      <w:tblPr/>
      <w:tcPr>
        <w:tcBorders>
          <w:top w:val="double" w:sz="6" w:space="0" w:color="9D936F"/>
          <w:left w:val="single" w:sz="8" w:space="0" w:color="9D936F"/>
          <w:bottom w:val="single" w:sz="8" w:space="0" w:color="9D936F"/>
          <w:right w:val="single" w:sz="8" w:space="0" w:color="9D936F"/>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tblStylePr w:type="band1Horz">
      <w:rPr>
        <w:rFonts w:cs="Times New Roman"/>
      </w:rPr>
      <w:tblPr/>
      <w:tcPr>
        <w:tcBorders>
          <w:top w:val="single" w:sz="8" w:space="0" w:color="9D936F"/>
          <w:left w:val="single" w:sz="8" w:space="0" w:color="9D936F"/>
          <w:bottom w:val="single" w:sz="8" w:space="0" w:color="9D936F"/>
          <w:right w:val="single" w:sz="8" w:space="0" w:color="9D936F"/>
          <w:insideH w:val="nil"/>
          <w:insideV w:val="nil"/>
          <w:tl2br w:val="nil"/>
          <w:tr2bl w:val="nil"/>
        </w:tcBorders>
      </w:tcPr>
    </w:tblStylePr>
  </w:style>
  <w:style w:type="table" w:customStyle="1" w:styleId="1ff0">
    <w:name w:val="浅色底纹强调文字颜色 1"/>
    <w:basedOn w:val="a6"/>
    <w:uiPriority w:val="60"/>
    <w:qFormat/>
    <w:rsid w:val="00515C46"/>
    <w:rPr>
      <w:rFonts w:ascii="Cambria" w:eastAsia="黑体" w:hAnsi="Cambria" w:cs="Times New Roman"/>
      <w:color w:val="577188"/>
      <w:kern w:val="0"/>
      <w:sz w:val="20"/>
      <w:szCs w:val="20"/>
    </w:rPr>
    <w:tblPr>
      <w:tblInd w:w="0" w:type="dxa"/>
      <w:tblBorders>
        <w:top w:val="single" w:sz="8" w:space="0" w:color="7E97AD"/>
        <w:bottom w:val="single" w:sz="8" w:space="0" w:color="7E97A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lastRow">
      <w:pPr>
        <w:spacing w:before="0" w:after="0"/>
      </w:pPr>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E5EA"/>
      </w:tcPr>
    </w:tblStylePr>
    <w:tblStylePr w:type="band1Horz">
      <w:rPr>
        <w:rFonts w:cs="Times New Roman"/>
      </w:rPr>
      <w:tblPr/>
      <w:tcPr>
        <w:tcBorders>
          <w:top w:val="nil"/>
          <w:left w:val="nil"/>
          <w:bottom w:val="nil"/>
          <w:right w:val="nil"/>
          <w:insideH w:val="nil"/>
          <w:insideV w:val="nil"/>
          <w:tl2br w:val="nil"/>
          <w:tr2bl w:val="nil"/>
        </w:tcBorders>
        <w:shd w:val="clear" w:color="auto" w:fill="DFE5EA"/>
      </w:tcPr>
    </w:tblStylePr>
  </w:style>
  <w:style w:type="table" w:customStyle="1" w:styleId="2fb">
    <w:name w:val="浅色底纹强调文字颜色 2"/>
    <w:basedOn w:val="a6"/>
    <w:uiPriority w:val="60"/>
    <w:rsid w:val="00515C46"/>
    <w:rPr>
      <w:rFonts w:ascii="Cambria" w:eastAsia="黑体" w:hAnsi="Cambria" w:cs="Times New Roman"/>
      <w:color w:val="AA6736"/>
      <w:kern w:val="0"/>
      <w:sz w:val="20"/>
      <w:szCs w:val="20"/>
    </w:rPr>
    <w:tblPr>
      <w:tblInd w:w="0" w:type="dxa"/>
      <w:tblBorders>
        <w:top w:val="single" w:sz="8" w:space="0" w:color="CC8E60"/>
        <w:bottom w:val="single" w:sz="8" w:space="0" w:color="CC8E6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lastRow">
      <w:pPr>
        <w:spacing w:before="0" w:after="0"/>
      </w:pPr>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F2E2D7"/>
      </w:tcPr>
    </w:tblStylePr>
    <w:tblStylePr w:type="band1Horz">
      <w:rPr>
        <w:rFonts w:cs="Times New Roman"/>
      </w:rPr>
      <w:tblPr/>
      <w:tcPr>
        <w:tcBorders>
          <w:top w:val="nil"/>
          <w:left w:val="nil"/>
          <w:bottom w:val="nil"/>
          <w:right w:val="nil"/>
          <w:insideH w:val="nil"/>
          <w:insideV w:val="nil"/>
          <w:tl2br w:val="nil"/>
          <w:tr2bl w:val="nil"/>
        </w:tcBorders>
        <w:shd w:val="clear" w:color="auto" w:fill="F2E2D7"/>
      </w:tcPr>
    </w:tblStylePr>
  </w:style>
  <w:style w:type="table" w:customStyle="1" w:styleId="3f5">
    <w:name w:val="浅色底纹强调文字颜色 3"/>
    <w:basedOn w:val="a6"/>
    <w:uiPriority w:val="60"/>
    <w:qFormat/>
    <w:rsid w:val="00515C46"/>
    <w:rPr>
      <w:rFonts w:ascii="Cambria" w:eastAsia="黑体" w:hAnsi="Cambria" w:cs="Times New Roman"/>
      <w:color w:val="5B4F47"/>
      <w:kern w:val="0"/>
      <w:sz w:val="20"/>
      <w:szCs w:val="20"/>
    </w:rPr>
    <w:tblPr>
      <w:tblInd w:w="0" w:type="dxa"/>
      <w:tblBorders>
        <w:top w:val="single" w:sz="8" w:space="0" w:color="7A6A60"/>
        <w:bottom w:val="single" w:sz="8" w:space="0" w:color="7A6A6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lastRow">
      <w:pPr>
        <w:spacing w:before="0" w:after="0"/>
      </w:pPr>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9D6"/>
      </w:tcPr>
    </w:tblStylePr>
    <w:tblStylePr w:type="band1Horz">
      <w:rPr>
        <w:rFonts w:cs="Times New Roman"/>
      </w:rPr>
      <w:tblPr/>
      <w:tcPr>
        <w:tcBorders>
          <w:top w:val="nil"/>
          <w:left w:val="nil"/>
          <w:bottom w:val="nil"/>
          <w:right w:val="nil"/>
          <w:insideH w:val="nil"/>
          <w:insideV w:val="nil"/>
          <w:tl2br w:val="nil"/>
          <w:tr2bl w:val="nil"/>
        </w:tcBorders>
        <w:shd w:val="clear" w:color="auto" w:fill="DFD9D6"/>
      </w:tcPr>
    </w:tblStylePr>
  </w:style>
  <w:style w:type="table" w:customStyle="1" w:styleId="4f0">
    <w:name w:val="浅色底纹强调文字颜色 4"/>
    <w:basedOn w:val="a6"/>
    <w:uiPriority w:val="60"/>
    <w:qFormat/>
    <w:rsid w:val="00515C46"/>
    <w:rPr>
      <w:rFonts w:ascii="Cambria" w:eastAsia="黑体" w:hAnsi="Cambria" w:cs="Times New Roman"/>
      <w:color w:val="8E6E49"/>
      <w:kern w:val="0"/>
      <w:sz w:val="20"/>
      <w:szCs w:val="20"/>
    </w:rPr>
    <w:tblPr>
      <w:tblInd w:w="0" w:type="dxa"/>
      <w:tblBorders>
        <w:top w:val="single" w:sz="8" w:space="0" w:color="B4936D"/>
        <w:bottom w:val="single" w:sz="8" w:space="0" w:color="B4936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lastRow">
      <w:pPr>
        <w:spacing w:before="0" w:after="0"/>
      </w:pPr>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CE4DA"/>
      </w:tcPr>
    </w:tblStylePr>
    <w:tblStylePr w:type="band1Horz">
      <w:rPr>
        <w:rFonts w:cs="Times New Roman"/>
      </w:rPr>
      <w:tblPr/>
      <w:tcPr>
        <w:tcBorders>
          <w:top w:val="nil"/>
          <w:left w:val="nil"/>
          <w:bottom w:val="nil"/>
          <w:right w:val="nil"/>
          <w:insideH w:val="nil"/>
          <w:insideV w:val="nil"/>
          <w:tl2br w:val="nil"/>
          <w:tr2bl w:val="nil"/>
        </w:tcBorders>
        <w:shd w:val="clear" w:color="auto" w:fill="ECE4DA"/>
      </w:tcPr>
    </w:tblStylePr>
  </w:style>
  <w:style w:type="table" w:customStyle="1" w:styleId="5f">
    <w:name w:val="浅色底纹强调文字颜色 5"/>
    <w:basedOn w:val="a6"/>
    <w:uiPriority w:val="60"/>
    <w:qFormat/>
    <w:rsid w:val="00515C46"/>
    <w:rPr>
      <w:rFonts w:ascii="Cambria" w:eastAsia="黑体" w:hAnsi="Cambria" w:cs="Times New Roman"/>
      <w:color w:val="4D595B"/>
      <w:kern w:val="0"/>
      <w:sz w:val="20"/>
      <w:szCs w:val="20"/>
    </w:rPr>
    <w:tblPr>
      <w:tblInd w:w="0" w:type="dxa"/>
      <w:tblBorders>
        <w:top w:val="single" w:sz="8" w:space="0" w:color="67787B"/>
        <w:bottom w:val="single" w:sz="8" w:space="0" w:color="67787B"/>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lastRow">
      <w:pPr>
        <w:spacing w:before="0" w:after="0"/>
      </w:pPr>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8DEDF"/>
      </w:tcPr>
    </w:tblStylePr>
    <w:tblStylePr w:type="band1Horz">
      <w:rPr>
        <w:rFonts w:cs="Times New Roman"/>
      </w:rPr>
      <w:tblPr/>
      <w:tcPr>
        <w:tcBorders>
          <w:top w:val="nil"/>
          <w:left w:val="nil"/>
          <w:bottom w:val="nil"/>
          <w:right w:val="nil"/>
          <w:insideH w:val="nil"/>
          <w:insideV w:val="nil"/>
          <w:tl2br w:val="nil"/>
          <w:tr2bl w:val="nil"/>
        </w:tcBorders>
        <w:shd w:val="clear" w:color="auto" w:fill="D8DEDF"/>
      </w:tcPr>
    </w:tblStylePr>
  </w:style>
  <w:style w:type="table" w:customStyle="1" w:styleId="6a">
    <w:name w:val="浅色底纹强调文字颜色 6"/>
    <w:basedOn w:val="a6"/>
    <w:uiPriority w:val="60"/>
    <w:qFormat/>
    <w:rsid w:val="00515C46"/>
    <w:rPr>
      <w:rFonts w:ascii="Cambria" w:eastAsia="黑体" w:hAnsi="Cambria" w:cs="Times New Roman"/>
      <w:color w:val="776E51"/>
      <w:kern w:val="0"/>
      <w:sz w:val="20"/>
      <w:szCs w:val="20"/>
    </w:rPr>
    <w:tblPr>
      <w:tblInd w:w="0" w:type="dxa"/>
      <w:tblBorders>
        <w:top w:val="single" w:sz="8" w:space="0" w:color="9D936F"/>
        <w:bottom w:val="single" w:sz="8" w:space="0" w:color="9D936F"/>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lastRow">
      <w:pPr>
        <w:spacing w:before="0" w:after="0"/>
      </w:pPr>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4DB"/>
      </w:tcPr>
    </w:tblStylePr>
    <w:tblStylePr w:type="band1Horz">
      <w:rPr>
        <w:rFonts w:cs="Times New Roman"/>
      </w:rPr>
      <w:tblPr/>
      <w:tcPr>
        <w:tcBorders>
          <w:top w:val="nil"/>
          <w:left w:val="nil"/>
          <w:bottom w:val="nil"/>
          <w:right w:val="nil"/>
          <w:insideH w:val="nil"/>
          <w:insideV w:val="nil"/>
          <w:tl2br w:val="nil"/>
          <w:tr2bl w:val="nil"/>
        </w:tcBorders>
        <w:shd w:val="clear" w:color="auto" w:fill="E6E4DB"/>
      </w:tcPr>
    </w:tblStylePr>
  </w:style>
  <w:style w:type="table" w:customStyle="1" w:styleId="113">
    <w:name w:val="中等深浅网格 1 强调文字颜色 1"/>
    <w:basedOn w:val="a6"/>
    <w:uiPriority w:val="67"/>
    <w:qFormat/>
    <w:rsid w:val="00515C46"/>
    <w:rPr>
      <w:rFonts w:ascii="Cambria" w:eastAsia="黑体" w:hAnsi="Cambria" w:cs="Times New Roman"/>
      <w:kern w:val="0"/>
      <w:sz w:val="20"/>
      <w:szCs w:val="20"/>
    </w:rPr>
    <w:tblPr>
      <w:tblInd w:w="0" w:type="dxa"/>
      <w:tblBorders>
        <w:top w:val="single" w:sz="8" w:space="0" w:color="9EB0C1"/>
        <w:left w:val="single" w:sz="8" w:space="0" w:color="9EB0C1"/>
        <w:bottom w:val="single" w:sz="8" w:space="0" w:color="9EB0C1"/>
        <w:right w:val="single" w:sz="8" w:space="0" w:color="9EB0C1"/>
        <w:insideH w:val="single" w:sz="8" w:space="0" w:color="9EB0C1"/>
        <w:insideV w:val="single" w:sz="8" w:space="0" w:color="9EB0C1"/>
      </w:tblBorders>
      <w:tblCellMar>
        <w:top w:w="0" w:type="dxa"/>
        <w:left w:w="108" w:type="dxa"/>
        <w:bottom w:w="0" w:type="dxa"/>
        <w:right w:w="108" w:type="dxa"/>
      </w:tblCellMar>
    </w:tblPr>
    <w:tcPr>
      <w:shd w:val="clear" w:color="auto" w:fill="DFE5EA"/>
    </w:tcPr>
    <w:tblStylePr w:type="firstRow">
      <w:rPr>
        <w:rFonts w:cs="Times New Roman"/>
        <w:b/>
        <w:bCs/>
      </w:rPr>
    </w:tblStylePr>
    <w:tblStylePr w:type="lastRow">
      <w:rPr>
        <w:rFonts w:cs="Times New Roman"/>
        <w:b/>
        <w:bCs/>
      </w:rPr>
      <w:tblPr/>
      <w:tcPr>
        <w:tcBorders>
          <w:top w:val="single" w:sz="18" w:space="0" w:color="9EB0C1"/>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ECBD6"/>
      </w:tcPr>
    </w:tblStylePr>
    <w:tblStylePr w:type="band1Horz">
      <w:rPr>
        <w:rFonts w:cs="Times New Roman"/>
      </w:rPr>
      <w:tblPr/>
      <w:tcPr>
        <w:shd w:val="clear" w:color="auto" w:fill="BECBD6"/>
      </w:tcPr>
    </w:tblStylePr>
  </w:style>
  <w:style w:type="table" w:customStyle="1" w:styleId="120">
    <w:name w:val="中等深浅网格 1 强调文字颜色 2"/>
    <w:basedOn w:val="a6"/>
    <w:uiPriority w:val="67"/>
    <w:qFormat/>
    <w:rsid w:val="00515C46"/>
    <w:rPr>
      <w:rFonts w:ascii="Cambria" w:eastAsia="黑体" w:hAnsi="Cambria" w:cs="Times New Roman"/>
      <w:kern w:val="0"/>
      <w:sz w:val="20"/>
      <w:szCs w:val="20"/>
    </w:rPr>
    <w:tblPr>
      <w:tblInd w:w="0" w:type="dxa"/>
      <w:tblBorders>
        <w:top w:val="single" w:sz="8" w:space="0" w:color="D8AA87"/>
        <w:left w:val="single" w:sz="8" w:space="0" w:color="D8AA87"/>
        <w:bottom w:val="single" w:sz="8" w:space="0" w:color="D8AA87"/>
        <w:right w:val="single" w:sz="8" w:space="0" w:color="D8AA87"/>
        <w:insideH w:val="single" w:sz="8" w:space="0" w:color="D8AA87"/>
        <w:insideV w:val="single" w:sz="8" w:space="0" w:color="D8AA87"/>
      </w:tblBorders>
      <w:tblCellMar>
        <w:top w:w="0" w:type="dxa"/>
        <w:left w:w="108" w:type="dxa"/>
        <w:bottom w:w="0" w:type="dxa"/>
        <w:right w:w="108" w:type="dxa"/>
      </w:tblCellMar>
    </w:tblPr>
    <w:tcPr>
      <w:shd w:val="clear" w:color="auto" w:fill="F2E2D7"/>
    </w:tcPr>
    <w:tblStylePr w:type="firstRow">
      <w:rPr>
        <w:rFonts w:cs="Times New Roman"/>
        <w:b/>
        <w:bCs/>
      </w:rPr>
    </w:tblStylePr>
    <w:tblStylePr w:type="lastRow">
      <w:rPr>
        <w:rFonts w:cs="Times New Roman"/>
        <w:b/>
        <w:bCs/>
      </w:rPr>
      <w:tblPr/>
      <w:tcPr>
        <w:tcBorders>
          <w:top w:val="single" w:sz="18" w:space="0" w:color="D8AA87"/>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5C6AF"/>
      </w:tcPr>
    </w:tblStylePr>
    <w:tblStylePr w:type="band1Horz">
      <w:rPr>
        <w:rFonts w:cs="Times New Roman"/>
      </w:rPr>
      <w:tblPr/>
      <w:tcPr>
        <w:shd w:val="clear" w:color="auto" w:fill="E5C6AF"/>
      </w:tcPr>
    </w:tblStylePr>
  </w:style>
  <w:style w:type="table" w:customStyle="1" w:styleId="130">
    <w:name w:val="中等深浅网格 1 强调文字颜色 3"/>
    <w:basedOn w:val="a6"/>
    <w:uiPriority w:val="67"/>
    <w:qFormat/>
    <w:rsid w:val="00515C46"/>
    <w:rPr>
      <w:rFonts w:ascii="Cambria" w:eastAsia="黑体" w:hAnsi="Cambria" w:cs="Times New Roman"/>
      <w:kern w:val="0"/>
      <w:sz w:val="20"/>
      <w:szCs w:val="20"/>
    </w:rPr>
    <w:tblPr>
      <w:tblInd w:w="0" w:type="dxa"/>
      <w:tblBorders>
        <w:top w:val="single" w:sz="8" w:space="0" w:color="9E8E84"/>
        <w:left w:val="single" w:sz="8" w:space="0" w:color="9E8E84"/>
        <w:bottom w:val="single" w:sz="8" w:space="0" w:color="9E8E84"/>
        <w:right w:val="single" w:sz="8" w:space="0" w:color="9E8E84"/>
        <w:insideH w:val="single" w:sz="8" w:space="0" w:color="9E8E84"/>
        <w:insideV w:val="single" w:sz="8" w:space="0" w:color="9E8E84"/>
      </w:tblBorders>
      <w:tblCellMar>
        <w:top w:w="0" w:type="dxa"/>
        <w:left w:w="108" w:type="dxa"/>
        <w:bottom w:w="0" w:type="dxa"/>
        <w:right w:w="108" w:type="dxa"/>
      </w:tblCellMar>
    </w:tblPr>
    <w:tcPr>
      <w:shd w:val="clear" w:color="auto" w:fill="DFD9D6"/>
    </w:tcPr>
    <w:tblStylePr w:type="firstRow">
      <w:rPr>
        <w:rFonts w:cs="Times New Roman"/>
        <w:b/>
        <w:bCs/>
      </w:rPr>
    </w:tblStylePr>
    <w:tblStylePr w:type="lastRow">
      <w:rPr>
        <w:rFonts w:cs="Times New Roman"/>
        <w:b/>
        <w:bCs/>
      </w:rPr>
      <w:tblPr/>
      <w:tcPr>
        <w:tcBorders>
          <w:top w:val="single" w:sz="18" w:space="0" w:color="9E8E84"/>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EB4AD"/>
      </w:tcPr>
    </w:tblStylePr>
    <w:tblStylePr w:type="band1Horz">
      <w:rPr>
        <w:rFonts w:cs="Times New Roman"/>
      </w:rPr>
      <w:tblPr/>
      <w:tcPr>
        <w:shd w:val="clear" w:color="auto" w:fill="BEB4AD"/>
      </w:tcPr>
    </w:tblStylePr>
  </w:style>
  <w:style w:type="table" w:customStyle="1" w:styleId="140">
    <w:name w:val="中等深浅网格 1 强调文字颜色 4"/>
    <w:basedOn w:val="a6"/>
    <w:uiPriority w:val="67"/>
    <w:qFormat/>
    <w:rsid w:val="00515C46"/>
    <w:rPr>
      <w:rFonts w:ascii="Cambria" w:eastAsia="黑体" w:hAnsi="Cambria" w:cs="Times New Roman"/>
      <w:kern w:val="0"/>
      <w:sz w:val="20"/>
      <w:szCs w:val="20"/>
    </w:rPr>
    <w:tblPr>
      <w:tblInd w:w="0" w:type="dxa"/>
      <w:tblBorders>
        <w:top w:val="single" w:sz="8" w:space="0" w:color="C6AD91"/>
        <w:left w:val="single" w:sz="8" w:space="0" w:color="C6AD91"/>
        <w:bottom w:val="single" w:sz="8" w:space="0" w:color="C6AD91"/>
        <w:right w:val="single" w:sz="8" w:space="0" w:color="C6AD91"/>
        <w:insideH w:val="single" w:sz="8" w:space="0" w:color="C6AD91"/>
        <w:insideV w:val="single" w:sz="8" w:space="0" w:color="C6AD91"/>
      </w:tblBorders>
      <w:tblCellMar>
        <w:top w:w="0" w:type="dxa"/>
        <w:left w:w="108" w:type="dxa"/>
        <w:bottom w:w="0" w:type="dxa"/>
        <w:right w:w="108" w:type="dxa"/>
      </w:tblCellMar>
    </w:tblPr>
    <w:tcPr>
      <w:shd w:val="clear" w:color="auto" w:fill="ECE4DA"/>
    </w:tcPr>
    <w:tblStylePr w:type="firstRow">
      <w:rPr>
        <w:rFonts w:cs="Times New Roman"/>
        <w:b/>
        <w:bCs/>
      </w:rPr>
    </w:tblStylePr>
    <w:tblStylePr w:type="lastRow">
      <w:rPr>
        <w:rFonts w:cs="Times New Roman"/>
        <w:b/>
        <w:bCs/>
      </w:rPr>
      <w:tblPr/>
      <w:tcPr>
        <w:tcBorders>
          <w:top w:val="single" w:sz="18" w:space="0" w:color="C6AD91"/>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9C9B6"/>
      </w:tcPr>
    </w:tblStylePr>
    <w:tblStylePr w:type="band1Horz">
      <w:rPr>
        <w:rFonts w:cs="Times New Roman"/>
      </w:rPr>
      <w:tblPr/>
      <w:tcPr>
        <w:shd w:val="clear" w:color="auto" w:fill="D9C9B6"/>
      </w:tcPr>
    </w:tblStylePr>
  </w:style>
  <w:style w:type="table" w:customStyle="1" w:styleId="150">
    <w:name w:val="中等深浅网格 1 强调文字颜色 5"/>
    <w:basedOn w:val="a6"/>
    <w:uiPriority w:val="67"/>
    <w:qFormat/>
    <w:rsid w:val="00515C46"/>
    <w:rPr>
      <w:rFonts w:ascii="Cambria" w:eastAsia="黑体" w:hAnsi="Cambria" w:cs="Times New Roman"/>
      <w:kern w:val="0"/>
      <w:sz w:val="20"/>
      <w:szCs w:val="20"/>
    </w:rPr>
    <w:tblPr>
      <w:tblInd w:w="0" w:type="dxa"/>
      <w:tblBorders>
        <w:top w:val="single" w:sz="8" w:space="0" w:color="8B9B9E"/>
        <w:left w:val="single" w:sz="8" w:space="0" w:color="8B9B9E"/>
        <w:bottom w:val="single" w:sz="8" w:space="0" w:color="8B9B9E"/>
        <w:right w:val="single" w:sz="8" w:space="0" w:color="8B9B9E"/>
        <w:insideH w:val="single" w:sz="8" w:space="0" w:color="8B9B9E"/>
        <w:insideV w:val="single" w:sz="8" w:space="0" w:color="8B9B9E"/>
      </w:tblBorders>
      <w:tblCellMar>
        <w:top w:w="0" w:type="dxa"/>
        <w:left w:w="108" w:type="dxa"/>
        <w:bottom w:w="0" w:type="dxa"/>
        <w:right w:w="108" w:type="dxa"/>
      </w:tblCellMar>
    </w:tblPr>
    <w:tcPr>
      <w:shd w:val="clear" w:color="auto" w:fill="D8DEDF"/>
    </w:tcPr>
    <w:tblStylePr w:type="firstRow">
      <w:rPr>
        <w:rFonts w:cs="Times New Roman"/>
        <w:b/>
        <w:bCs/>
      </w:rPr>
    </w:tblStylePr>
    <w:tblStylePr w:type="lastRow">
      <w:rPr>
        <w:rFonts w:cs="Times New Roman"/>
        <w:b/>
        <w:bCs/>
      </w:rPr>
      <w:tblPr/>
      <w:tcPr>
        <w:tcBorders>
          <w:top w:val="single" w:sz="18" w:space="0" w:color="8B9B9E"/>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1BCBE"/>
      </w:tcPr>
    </w:tblStylePr>
    <w:tblStylePr w:type="band1Horz">
      <w:rPr>
        <w:rFonts w:cs="Times New Roman"/>
      </w:rPr>
      <w:tblPr/>
      <w:tcPr>
        <w:shd w:val="clear" w:color="auto" w:fill="B1BCBE"/>
      </w:tcPr>
    </w:tblStylePr>
  </w:style>
  <w:style w:type="table" w:customStyle="1" w:styleId="160">
    <w:name w:val="中等深浅网格 1 强调文字颜色 6"/>
    <w:basedOn w:val="a6"/>
    <w:uiPriority w:val="67"/>
    <w:qFormat/>
    <w:rsid w:val="00515C46"/>
    <w:rPr>
      <w:rFonts w:ascii="Cambria" w:eastAsia="黑体" w:hAnsi="Cambria" w:cs="Times New Roman"/>
      <w:kern w:val="0"/>
      <w:sz w:val="20"/>
      <w:szCs w:val="20"/>
    </w:rPr>
    <w:tblPr>
      <w:tblInd w:w="0" w:type="dxa"/>
      <w:tblBorders>
        <w:top w:val="single" w:sz="8" w:space="0" w:color="B5AE93"/>
        <w:left w:val="single" w:sz="8" w:space="0" w:color="B5AE93"/>
        <w:bottom w:val="single" w:sz="8" w:space="0" w:color="B5AE93"/>
        <w:right w:val="single" w:sz="8" w:space="0" w:color="B5AE93"/>
        <w:insideH w:val="single" w:sz="8" w:space="0" w:color="B5AE93"/>
        <w:insideV w:val="single" w:sz="8" w:space="0" w:color="B5AE93"/>
      </w:tblBorders>
      <w:tblCellMar>
        <w:top w:w="0" w:type="dxa"/>
        <w:left w:w="108" w:type="dxa"/>
        <w:bottom w:w="0" w:type="dxa"/>
        <w:right w:w="108" w:type="dxa"/>
      </w:tblCellMar>
    </w:tblPr>
    <w:tcPr>
      <w:shd w:val="clear" w:color="auto" w:fill="E6E4DB"/>
    </w:tcPr>
    <w:tblStylePr w:type="firstRow">
      <w:rPr>
        <w:rFonts w:cs="Times New Roman"/>
        <w:b/>
        <w:bCs/>
      </w:rPr>
    </w:tblStylePr>
    <w:tblStylePr w:type="lastRow">
      <w:rPr>
        <w:rFonts w:cs="Times New Roman"/>
        <w:b/>
        <w:bCs/>
      </w:rPr>
      <w:tblPr/>
      <w:tcPr>
        <w:tcBorders>
          <w:top w:val="single" w:sz="18" w:space="0" w:color="B5AE93"/>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EC9B7"/>
      </w:tcPr>
    </w:tblStylePr>
    <w:tblStylePr w:type="band1Horz">
      <w:rPr>
        <w:rFonts w:cs="Times New Roman"/>
      </w:rPr>
      <w:tblPr/>
      <w:tcPr>
        <w:shd w:val="clear" w:color="auto" w:fill="CEC9B7"/>
      </w:tcPr>
    </w:tblStylePr>
  </w:style>
  <w:style w:type="table" w:customStyle="1" w:styleId="213">
    <w:name w:val="中等深浅网格 2 强调文字颜色 1"/>
    <w:basedOn w:val="a6"/>
    <w:uiPriority w:val="68"/>
    <w:qFormat/>
    <w:rsid w:val="00515C46"/>
    <w:rPr>
      <w:rFonts w:ascii="Calibri" w:eastAsia="宋体" w:hAnsi="Calibri" w:cs="Arial"/>
      <w:color w:val="000000"/>
      <w:kern w:val="0"/>
      <w:sz w:val="20"/>
      <w:szCs w:val="20"/>
    </w:rPr>
    <w:tblPr>
      <w:tblInd w:w="0" w:type="dxa"/>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CellMar>
        <w:top w:w="0" w:type="dxa"/>
        <w:left w:w="108" w:type="dxa"/>
        <w:bottom w:w="0" w:type="dxa"/>
        <w:right w:w="108" w:type="dxa"/>
      </w:tblCellMar>
    </w:tblPr>
    <w:tcPr>
      <w:shd w:val="clear" w:color="auto" w:fill="DFE5EA"/>
    </w:tcPr>
    <w:tblStylePr w:type="firstRow">
      <w:rPr>
        <w:rFonts w:cs="Arial"/>
        <w:b/>
        <w:bCs/>
        <w:color w:val="000000"/>
      </w:rPr>
      <w:tblPr/>
      <w:tcPr>
        <w:shd w:val="clear" w:color="auto" w:fill="F2F4F6"/>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5EAEE"/>
      </w:tcPr>
    </w:tblStylePr>
    <w:tblStylePr w:type="band1Vert">
      <w:rPr>
        <w:rFonts w:cs="Arial"/>
      </w:rPr>
      <w:tblPr/>
      <w:tcPr>
        <w:shd w:val="clear" w:color="auto" w:fill="BECBD6"/>
      </w:tcPr>
    </w:tblStylePr>
    <w:tblStylePr w:type="band1Horz">
      <w:rPr>
        <w:rFonts w:cs="Arial"/>
      </w:rPr>
      <w:tblPr/>
      <w:tcPr>
        <w:shd w:val="clear" w:color="auto" w:fill="BECBD6"/>
      </w:tcPr>
    </w:tblStylePr>
    <w:tblStylePr w:type="nwCell">
      <w:rPr>
        <w:rFonts w:cs="Arial"/>
      </w:rPr>
      <w:tblPr/>
      <w:tcPr>
        <w:shd w:val="clear" w:color="auto" w:fill="FFFFFF"/>
      </w:tcPr>
    </w:tblStylePr>
  </w:style>
  <w:style w:type="table" w:customStyle="1" w:styleId="220">
    <w:name w:val="中等深浅网格 2 强调文字颜色 2"/>
    <w:basedOn w:val="a6"/>
    <w:uiPriority w:val="68"/>
    <w:qFormat/>
    <w:rsid w:val="00515C46"/>
    <w:rPr>
      <w:rFonts w:ascii="Calibri" w:eastAsia="宋体" w:hAnsi="Calibri" w:cs="Arial"/>
      <w:color w:val="000000"/>
      <w:kern w:val="0"/>
      <w:sz w:val="20"/>
      <w:szCs w:val="20"/>
    </w:rPr>
    <w:tblPr>
      <w:tblInd w:w="0" w:type="dxa"/>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CellMar>
        <w:top w:w="0" w:type="dxa"/>
        <w:left w:w="108" w:type="dxa"/>
        <w:bottom w:w="0" w:type="dxa"/>
        <w:right w:w="108" w:type="dxa"/>
      </w:tblCellMar>
    </w:tblPr>
    <w:tcPr>
      <w:shd w:val="clear" w:color="auto" w:fill="F2E2D7"/>
    </w:tcPr>
    <w:tblStylePr w:type="firstRow">
      <w:rPr>
        <w:rFonts w:cs="Arial"/>
        <w:b/>
        <w:bCs/>
        <w:color w:val="000000"/>
      </w:rPr>
      <w:tblPr/>
      <w:tcPr>
        <w:shd w:val="clear" w:color="auto" w:fill="FAF3EF"/>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F4E8DF"/>
      </w:tcPr>
    </w:tblStylePr>
    <w:tblStylePr w:type="band1Vert">
      <w:rPr>
        <w:rFonts w:cs="Arial"/>
      </w:rPr>
      <w:tblPr/>
      <w:tcPr>
        <w:shd w:val="clear" w:color="auto" w:fill="E5C6AF"/>
      </w:tcPr>
    </w:tblStylePr>
    <w:tblStylePr w:type="band1Horz">
      <w:rPr>
        <w:rFonts w:cs="Arial"/>
      </w:rPr>
      <w:tblPr/>
      <w:tcPr>
        <w:shd w:val="clear" w:color="auto" w:fill="E5C6AF"/>
      </w:tcPr>
    </w:tblStylePr>
    <w:tblStylePr w:type="nwCell">
      <w:rPr>
        <w:rFonts w:cs="Arial"/>
      </w:rPr>
      <w:tblPr/>
      <w:tcPr>
        <w:shd w:val="clear" w:color="auto" w:fill="FFFFFF"/>
      </w:tcPr>
    </w:tblStylePr>
  </w:style>
  <w:style w:type="table" w:customStyle="1" w:styleId="230">
    <w:name w:val="中等深浅网格 2 强调文字颜色 3"/>
    <w:basedOn w:val="a6"/>
    <w:uiPriority w:val="68"/>
    <w:qFormat/>
    <w:rsid w:val="00515C46"/>
    <w:rPr>
      <w:rFonts w:ascii="Calibri" w:eastAsia="宋体" w:hAnsi="Calibri" w:cs="Arial"/>
      <w:color w:val="000000"/>
      <w:kern w:val="0"/>
      <w:sz w:val="20"/>
      <w:szCs w:val="20"/>
    </w:rPr>
    <w:tblPr>
      <w:tblInd w:w="0" w:type="dxa"/>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CellMar>
        <w:top w:w="0" w:type="dxa"/>
        <w:left w:w="108" w:type="dxa"/>
        <w:bottom w:w="0" w:type="dxa"/>
        <w:right w:w="108" w:type="dxa"/>
      </w:tblCellMar>
    </w:tblPr>
    <w:tcPr>
      <w:shd w:val="clear" w:color="auto" w:fill="DFD9D6"/>
    </w:tcPr>
    <w:tblStylePr w:type="firstRow">
      <w:rPr>
        <w:rFonts w:cs="Arial"/>
        <w:b/>
        <w:bCs/>
        <w:color w:val="000000"/>
      </w:rPr>
      <w:tblPr/>
      <w:tcPr>
        <w:shd w:val="clear" w:color="auto" w:fill="F2F0EE"/>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5E0DE"/>
      </w:tcPr>
    </w:tblStylePr>
    <w:tblStylePr w:type="band1Vert">
      <w:rPr>
        <w:rFonts w:cs="Arial"/>
      </w:rPr>
      <w:tblPr/>
      <w:tcPr>
        <w:shd w:val="clear" w:color="auto" w:fill="BEB4AD"/>
      </w:tcPr>
    </w:tblStylePr>
    <w:tblStylePr w:type="band1Horz">
      <w:rPr>
        <w:rFonts w:cs="Arial"/>
      </w:rPr>
      <w:tblPr/>
      <w:tcPr>
        <w:shd w:val="clear" w:color="auto" w:fill="BEB4AD"/>
      </w:tcPr>
    </w:tblStylePr>
    <w:tblStylePr w:type="nwCell">
      <w:rPr>
        <w:rFonts w:cs="Arial"/>
      </w:rPr>
      <w:tblPr/>
      <w:tcPr>
        <w:shd w:val="clear" w:color="auto" w:fill="FFFFFF"/>
      </w:tcPr>
    </w:tblStylePr>
  </w:style>
  <w:style w:type="table" w:customStyle="1" w:styleId="240">
    <w:name w:val="中等深浅网格 2 强调文字颜色 4"/>
    <w:basedOn w:val="a6"/>
    <w:uiPriority w:val="68"/>
    <w:qFormat/>
    <w:rsid w:val="00515C46"/>
    <w:rPr>
      <w:rFonts w:ascii="Calibri" w:eastAsia="宋体" w:hAnsi="Calibri" w:cs="Arial"/>
      <w:color w:val="000000"/>
      <w:kern w:val="0"/>
      <w:sz w:val="20"/>
      <w:szCs w:val="20"/>
    </w:rPr>
    <w:tblPr>
      <w:tblInd w:w="0" w:type="dxa"/>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CellMar>
        <w:top w:w="0" w:type="dxa"/>
        <w:left w:w="108" w:type="dxa"/>
        <w:bottom w:w="0" w:type="dxa"/>
        <w:right w:w="108" w:type="dxa"/>
      </w:tblCellMar>
    </w:tblPr>
    <w:tcPr>
      <w:shd w:val="clear" w:color="auto" w:fill="ECE4DA"/>
    </w:tcPr>
    <w:tblStylePr w:type="firstRow">
      <w:rPr>
        <w:rFonts w:cs="Arial"/>
        <w:b/>
        <w:bCs/>
        <w:color w:val="000000"/>
      </w:rPr>
      <w:tblPr/>
      <w:tcPr>
        <w:shd w:val="clear" w:color="auto" w:fill="F7F4F0"/>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F0E9E1"/>
      </w:tcPr>
    </w:tblStylePr>
    <w:tblStylePr w:type="band1Vert">
      <w:rPr>
        <w:rFonts w:cs="Arial"/>
      </w:rPr>
      <w:tblPr/>
      <w:tcPr>
        <w:shd w:val="clear" w:color="auto" w:fill="D9C9B6"/>
      </w:tcPr>
    </w:tblStylePr>
    <w:tblStylePr w:type="band1Horz">
      <w:rPr>
        <w:rFonts w:cs="Arial"/>
      </w:rPr>
      <w:tblPr/>
      <w:tcPr>
        <w:shd w:val="clear" w:color="auto" w:fill="D9C9B6"/>
      </w:tcPr>
    </w:tblStylePr>
    <w:tblStylePr w:type="nwCell">
      <w:rPr>
        <w:rFonts w:cs="Arial"/>
      </w:rPr>
      <w:tblPr/>
      <w:tcPr>
        <w:shd w:val="clear" w:color="auto" w:fill="FFFFFF"/>
      </w:tcPr>
    </w:tblStylePr>
  </w:style>
  <w:style w:type="table" w:customStyle="1" w:styleId="250">
    <w:name w:val="中等深浅网格 2 强调文字颜色 5"/>
    <w:basedOn w:val="a6"/>
    <w:uiPriority w:val="68"/>
    <w:qFormat/>
    <w:rsid w:val="00515C46"/>
    <w:rPr>
      <w:rFonts w:ascii="Calibri" w:eastAsia="宋体" w:hAnsi="Calibri" w:cs="Arial"/>
      <w:color w:val="000000"/>
      <w:kern w:val="0"/>
      <w:sz w:val="20"/>
      <w:szCs w:val="20"/>
    </w:rPr>
    <w:tblPr>
      <w:tblInd w:w="0" w:type="dxa"/>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CellMar>
        <w:top w:w="0" w:type="dxa"/>
        <w:left w:w="108" w:type="dxa"/>
        <w:bottom w:w="0" w:type="dxa"/>
        <w:right w:w="108" w:type="dxa"/>
      </w:tblCellMar>
    </w:tblPr>
    <w:tcPr>
      <w:shd w:val="clear" w:color="auto" w:fill="D8DEDF"/>
    </w:tcPr>
    <w:tblStylePr w:type="firstRow">
      <w:rPr>
        <w:rFonts w:cs="Arial"/>
        <w:b/>
        <w:bCs/>
        <w:color w:val="000000"/>
      </w:rPr>
      <w:tblPr/>
      <w:tcPr>
        <w:shd w:val="clear" w:color="auto" w:fill="EFF1F2"/>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DFE4E5"/>
      </w:tcPr>
    </w:tblStylePr>
    <w:tblStylePr w:type="band1Vert">
      <w:rPr>
        <w:rFonts w:cs="Arial"/>
      </w:rPr>
      <w:tblPr/>
      <w:tcPr>
        <w:shd w:val="clear" w:color="auto" w:fill="B1BCBE"/>
      </w:tcPr>
    </w:tblStylePr>
    <w:tblStylePr w:type="band1Horz">
      <w:rPr>
        <w:rFonts w:cs="Arial"/>
      </w:rPr>
      <w:tblPr/>
      <w:tcPr>
        <w:shd w:val="clear" w:color="auto" w:fill="B1BCBE"/>
      </w:tcPr>
    </w:tblStylePr>
    <w:tblStylePr w:type="nwCell">
      <w:rPr>
        <w:rFonts w:cs="Arial"/>
      </w:rPr>
      <w:tblPr/>
      <w:tcPr>
        <w:shd w:val="clear" w:color="auto" w:fill="FFFFFF"/>
      </w:tcPr>
    </w:tblStylePr>
  </w:style>
  <w:style w:type="table" w:customStyle="1" w:styleId="261">
    <w:name w:val="中等深浅网格 2 强调文字颜色 6"/>
    <w:basedOn w:val="a6"/>
    <w:uiPriority w:val="68"/>
    <w:qFormat/>
    <w:rsid w:val="00515C46"/>
    <w:rPr>
      <w:rFonts w:ascii="Calibri" w:eastAsia="宋体" w:hAnsi="Calibri" w:cs="Arial"/>
      <w:color w:val="000000"/>
      <w:kern w:val="0"/>
      <w:sz w:val="20"/>
      <w:szCs w:val="20"/>
    </w:rPr>
    <w:tblPr>
      <w:tblInd w:w="0" w:type="dxa"/>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CellMar>
        <w:top w:w="0" w:type="dxa"/>
        <w:left w:w="108" w:type="dxa"/>
        <w:bottom w:w="0" w:type="dxa"/>
        <w:right w:w="108" w:type="dxa"/>
      </w:tblCellMar>
    </w:tblPr>
    <w:tcPr>
      <w:shd w:val="clear" w:color="auto" w:fill="E6E4DB"/>
    </w:tcPr>
    <w:tblStylePr w:type="firstRow">
      <w:rPr>
        <w:rFonts w:cs="Arial"/>
        <w:b/>
        <w:bCs/>
        <w:color w:val="000000"/>
      </w:rPr>
      <w:tblPr/>
      <w:tcPr>
        <w:shd w:val="clear" w:color="auto" w:fill="F5F4F0"/>
      </w:tcPr>
    </w:tblStylePr>
    <w:tblStylePr w:type="lastRow">
      <w:rPr>
        <w:rFonts w:cs="Arial"/>
        <w:b/>
        <w:bCs/>
        <w:color w:val="000000"/>
      </w:rPr>
      <w:tblPr/>
      <w:tcPr>
        <w:tcBorders>
          <w:top w:val="single" w:sz="12" w:space="0" w:color="000000"/>
          <w:left w:val="nil"/>
          <w:bottom w:val="nil"/>
          <w:right w:val="nil"/>
          <w:insideH w:val="nil"/>
          <w:insideV w:val="nil"/>
          <w:tl2br w:val="nil"/>
          <w:tr2bl w:val="nil"/>
        </w:tcBorders>
        <w:shd w:val="clear" w:color="auto" w:fill="FFFFFF"/>
      </w:tcPr>
    </w:tblStylePr>
    <w:tblStylePr w:type="firstCol">
      <w:rPr>
        <w:rFonts w:cs="Arial"/>
        <w:b/>
        <w:bCs/>
        <w:color w:val="000000"/>
      </w:rPr>
      <w:tblPr/>
      <w:tcPr>
        <w:tcBorders>
          <w:top w:val="nil"/>
          <w:left w:val="nil"/>
          <w:bottom w:val="nil"/>
          <w:right w:val="nil"/>
          <w:insideH w:val="nil"/>
          <w:insideV w:val="nil"/>
          <w:tl2br w:val="nil"/>
          <w:tr2bl w:val="nil"/>
        </w:tcBorders>
        <w:shd w:val="clear" w:color="auto" w:fill="FFFFFF"/>
      </w:tcPr>
    </w:tblStylePr>
    <w:tblStylePr w:type="lastCol">
      <w:rPr>
        <w:rFonts w:cs="Arial"/>
        <w:b w:val="0"/>
        <w:bCs w:val="0"/>
        <w:color w:val="000000"/>
      </w:rPr>
      <w:tblPr/>
      <w:tcPr>
        <w:tcBorders>
          <w:top w:val="nil"/>
          <w:left w:val="nil"/>
          <w:bottom w:val="nil"/>
          <w:right w:val="nil"/>
          <w:insideH w:val="nil"/>
          <w:insideV w:val="nil"/>
          <w:tl2br w:val="nil"/>
          <w:tr2bl w:val="nil"/>
        </w:tcBorders>
        <w:shd w:val="clear" w:color="auto" w:fill="EBE9E2"/>
      </w:tcPr>
    </w:tblStylePr>
    <w:tblStylePr w:type="band1Vert">
      <w:rPr>
        <w:rFonts w:cs="Arial"/>
      </w:rPr>
      <w:tblPr/>
      <w:tcPr>
        <w:shd w:val="clear" w:color="auto" w:fill="CEC9B7"/>
      </w:tcPr>
    </w:tblStylePr>
    <w:tblStylePr w:type="band1Horz">
      <w:rPr>
        <w:rFonts w:cs="Arial"/>
      </w:rPr>
      <w:tblPr/>
      <w:tcPr>
        <w:shd w:val="clear" w:color="auto" w:fill="CEC9B7"/>
      </w:tcPr>
    </w:tblStylePr>
    <w:tblStylePr w:type="nwCell">
      <w:rPr>
        <w:rFonts w:cs="Arial"/>
      </w:rPr>
      <w:tblPr/>
      <w:tcPr>
        <w:shd w:val="clear" w:color="auto" w:fill="FFFFFF"/>
      </w:tcPr>
    </w:tblStylePr>
  </w:style>
  <w:style w:type="table" w:customStyle="1" w:styleId="311">
    <w:name w:val="中等深浅网格 3 强调文字颜色 1"/>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E5EA"/>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7E97A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7E97AD"/>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7E97AD"/>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7E97A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CBD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CBD6"/>
      </w:tcPr>
    </w:tblStylePr>
  </w:style>
  <w:style w:type="table" w:customStyle="1" w:styleId="320">
    <w:name w:val="中等深浅网格 3 强调文字颜色 2"/>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E2D7"/>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CC8E6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CC8E6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CC8E6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CC8E6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E5C6AF"/>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E5C6AF"/>
      </w:tcPr>
    </w:tblStylePr>
  </w:style>
  <w:style w:type="table" w:customStyle="1" w:styleId="330">
    <w:name w:val="中等深浅网格 3 强调文字颜色 3"/>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9D6"/>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7A6A6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7A6A60"/>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7A6A60"/>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7A6A6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B4AD"/>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EB4AD"/>
      </w:tcPr>
    </w:tblStylePr>
  </w:style>
  <w:style w:type="table" w:customStyle="1" w:styleId="340">
    <w:name w:val="中等深浅网格 3 强调文字颜色 4"/>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CE4DA"/>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B4936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B4936D"/>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B4936D"/>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B4936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9C9B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D9C9B6"/>
      </w:tcPr>
    </w:tblStylePr>
  </w:style>
  <w:style w:type="table" w:customStyle="1" w:styleId="350">
    <w:name w:val="中等深浅网格 3 强调文字颜色 5"/>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8DEDF"/>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67787B"/>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67787B"/>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67787B"/>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67787B"/>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1BCB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B1BCBE"/>
      </w:tcPr>
    </w:tblStylePr>
  </w:style>
  <w:style w:type="table" w:customStyle="1" w:styleId="360">
    <w:name w:val="中等深浅网格 3 强调文字颜色 6"/>
    <w:basedOn w:val="a6"/>
    <w:uiPriority w:val="69"/>
    <w:qFormat/>
    <w:rsid w:val="00515C46"/>
    <w:rPr>
      <w:rFonts w:ascii="Cambria" w:eastAsia="黑体" w:hAnsi="Cambria" w:cs="Times New Roman"/>
      <w:kern w:val="0"/>
      <w:sz w:val="20"/>
      <w:szCs w:val="20"/>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4DB"/>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nil"/>
          <w:tl2br w:val="nil"/>
          <w:tr2bl w:val="nil"/>
        </w:tcBorders>
        <w:shd w:val="clear" w:color="auto" w:fill="9D936F"/>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nil"/>
          <w:tl2br w:val="nil"/>
          <w:tr2bl w:val="nil"/>
        </w:tcBorders>
        <w:shd w:val="clear" w:color="auto" w:fill="9D936F"/>
      </w:tcPr>
    </w:tblStylePr>
    <w:tblStylePr w:type="firstCol">
      <w:rPr>
        <w:rFonts w:cs="Times New Roman"/>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9D936F"/>
      </w:tcPr>
    </w:tblStylePr>
    <w:tblStylePr w:type="lastCol">
      <w:rPr>
        <w:rFonts w:cs="Times New Roman"/>
        <w:b/>
        <w:bCs/>
        <w:i w:val="0"/>
        <w:iCs w:val="0"/>
        <w:color w:val="FFFFFF"/>
      </w:rPr>
      <w:tblPr/>
      <w:tcPr>
        <w:tcBorders>
          <w:top w:val="nil"/>
          <w:left w:val="single" w:sz="24" w:space="0" w:color="FFFFFF"/>
          <w:bottom w:val="nil"/>
          <w:right w:val="nil"/>
          <w:insideH w:val="nil"/>
          <w:insideV w:val="nil"/>
          <w:tl2br w:val="nil"/>
          <w:tr2bl w:val="nil"/>
        </w:tcBorders>
        <w:shd w:val="clear" w:color="auto" w:fill="9D936F"/>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CEC9B7"/>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CEC9B7"/>
      </w:tcPr>
    </w:tblStylePr>
  </w:style>
  <w:style w:type="table" w:customStyle="1" w:styleId="114">
    <w:name w:val="中等深浅列表 1 强调文字颜色 1"/>
    <w:basedOn w:val="a6"/>
    <w:uiPriority w:val="65"/>
    <w:qFormat/>
    <w:rsid w:val="00515C46"/>
    <w:rPr>
      <w:rFonts w:ascii="Cambria" w:eastAsia="黑体" w:hAnsi="Cambria" w:cs="Times New Roman"/>
      <w:color w:val="000000"/>
      <w:kern w:val="0"/>
      <w:sz w:val="20"/>
      <w:szCs w:val="20"/>
    </w:rPr>
    <w:tblPr>
      <w:tblInd w:w="0" w:type="dxa"/>
      <w:tblBorders>
        <w:top w:val="single" w:sz="8" w:space="0" w:color="7E97AD"/>
        <w:bottom w:val="single" w:sz="8" w:space="0" w:color="7E97AD"/>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7E97AD"/>
          <w:right w:val="nil"/>
          <w:insideH w:val="nil"/>
          <w:insideV w:val="nil"/>
          <w:tl2br w:val="nil"/>
          <w:tr2bl w:val="nil"/>
        </w:tcBorders>
      </w:tcPr>
    </w:tblStylePr>
    <w:tblStylePr w:type="lastRow">
      <w:rPr>
        <w:rFonts w:cs="Times New Roman"/>
        <w:b/>
        <w:bCs/>
        <w:color w:val="1F2123"/>
      </w:rPr>
      <w:tblPr/>
      <w:tcPr>
        <w:tcBorders>
          <w:top w:val="single" w:sz="8" w:space="0" w:color="7E97AD"/>
          <w:left w:val="nil"/>
          <w:bottom w:val="single" w:sz="8" w:space="0" w:color="7E97AD"/>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7E97AD"/>
          <w:left w:val="nil"/>
          <w:bottom w:val="single" w:sz="8" w:space="0" w:color="7E97AD"/>
          <w:right w:val="nil"/>
          <w:insideH w:val="nil"/>
          <w:insideV w:val="nil"/>
          <w:tl2br w:val="nil"/>
          <w:tr2bl w:val="nil"/>
        </w:tcBorders>
      </w:tcPr>
    </w:tblStylePr>
    <w:tblStylePr w:type="band1Vert">
      <w:rPr>
        <w:rFonts w:cs="Times New Roman"/>
      </w:rPr>
      <w:tblPr/>
      <w:tcPr>
        <w:shd w:val="clear" w:color="auto" w:fill="DFE5EA"/>
      </w:tcPr>
    </w:tblStylePr>
    <w:tblStylePr w:type="band1Horz">
      <w:rPr>
        <w:rFonts w:cs="Times New Roman"/>
      </w:rPr>
      <w:tblPr/>
      <w:tcPr>
        <w:shd w:val="clear" w:color="auto" w:fill="DFE5EA"/>
      </w:tcPr>
    </w:tblStylePr>
  </w:style>
  <w:style w:type="table" w:customStyle="1" w:styleId="121">
    <w:name w:val="中等深浅列表 1 强调文字颜色 2"/>
    <w:basedOn w:val="a6"/>
    <w:uiPriority w:val="65"/>
    <w:qFormat/>
    <w:rsid w:val="00515C46"/>
    <w:rPr>
      <w:rFonts w:ascii="Cambria" w:eastAsia="黑体" w:hAnsi="Cambria" w:cs="Times New Roman"/>
      <w:color w:val="000000"/>
      <w:kern w:val="0"/>
      <w:sz w:val="20"/>
      <w:szCs w:val="20"/>
    </w:rPr>
    <w:tblPr>
      <w:tblInd w:w="0" w:type="dxa"/>
      <w:tblBorders>
        <w:top w:val="single" w:sz="8" w:space="0" w:color="CC8E60"/>
        <w:bottom w:val="single" w:sz="8" w:space="0" w:color="CC8E6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CC8E60"/>
          <w:right w:val="nil"/>
          <w:insideH w:val="nil"/>
          <w:insideV w:val="nil"/>
          <w:tl2br w:val="nil"/>
          <w:tr2bl w:val="nil"/>
        </w:tcBorders>
      </w:tcPr>
    </w:tblStylePr>
    <w:tblStylePr w:type="lastRow">
      <w:rPr>
        <w:rFonts w:cs="Times New Roman"/>
        <w:b/>
        <w:bCs/>
        <w:color w:val="1F2123"/>
      </w:rPr>
      <w:tblPr/>
      <w:tcPr>
        <w:tcBorders>
          <w:top w:val="single" w:sz="8" w:space="0" w:color="CC8E60"/>
          <w:left w:val="nil"/>
          <w:bottom w:val="single" w:sz="8" w:space="0" w:color="CC8E6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CC8E60"/>
          <w:left w:val="nil"/>
          <w:bottom w:val="single" w:sz="8" w:space="0" w:color="CC8E60"/>
          <w:right w:val="nil"/>
          <w:insideH w:val="nil"/>
          <w:insideV w:val="nil"/>
          <w:tl2br w:val="nil"/>
          <w:tr2bl w:val="nil"/>
        </w:tcBorders>
      </w:tcPr>
    </w:tblStylePr>
    <w:tblStylePr w:type="band1Vert">
      <w:rPr>
        <w:rFonts w:cs="Times New Roman"/>
      </w:rPr>
      <w:tblPr/>
      <w:tcPr>
        <w:shd w:val="clear" w:color="auto" w:fill="F2E2D7"/>
      </w:tcPr>
    </w:tblStylePr>
    <w:tblStylePr w:type="band1Horz">
      <w:rPr>
        <w:rFonts w:cs="Times New Roman"/>
      </w:rPr>
      <w:tblPr/>
      <w:tcPr>
        <w:shd w:val="clear" w:color="auto" w:fill="F2E2D7"/>
      </w:tcPr>
    </w:tblStylePr>
  </w:style>
  <w:style w:type="table" w:customStyle="1" w:styleId="131">
    <w:name w:val="中等深浅列表 1 强调文字颜色 3"/>
    <w:basedOn w:val="a6"/>
    <w:uiPriority w:val="65"/>
    <w:qFormat/>
    <w:rsid w:val="00515C46"/>
    <w:rPr>
      <w:rFonts w:ascii="Cambria" w:eastAsia="黑体" w:hAnsi="Cambria" w:cs="Times New Roman"/>
      <w:color w:val="000000"/>
      <w:kern w:val="0"/>
      <w:sz w:val="20"/>
      <w:szCs w:val="20"/>
    </w:rPr>
    <w:tblPr>
      <w:tblInd w:w="0" w:type="dxa"/>
      <w:tblBorders>
        <w:top w:val="single" w:sz="8" w:space="0" w:color="7A6A60"/>
        <w:bottom w:val="single" w:sz="8" w:space="0" w:color="7A6A60"/>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7A6A60"/>
          <w:right w:val="nil"/>
          <w:insideH w:val="nil"/>
          <w:insideV w:val="nil"/>
          <w:tl2br w:val="nil"/>
          <w:tr2bl w:val="nil"/>
        </w:tcBorders>
      </w:tcPr>
    </w:tblStylePr>
    <w:tblStylePr w:type="lastRow">
      <w:rPr>
        <w:rFonts w:cs="Times New Roman"/>
        <w:b/>
        <w:bCs/>
        <w:color w:val="1F2123"/>
      </w:rPr>
      <w:tblPr/>
      <w:tcPr>
        <w:tcBorders>
          <w:top w:val="single" w:sz="8" w:space="0" w:color="7A6A60"/>
          <w:left w:val="nil"/>
          <w:bottom w:val="single" w:sz="8" w:space="0" w:color="7A6A60"/>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7A6A60"/>
          <w:left w:val="nil"/>
          <w:bottom w:val="single" w:sz="8" w:space="0" w:color="7A6A60"/>
          <w:right w:val="nil"/>
          <w:insideH w:val="nil"/>
          <w:insideV w:val="nil"/>
          <w:tl2br w:val="nil"/>
          <w:tr2bl w:val="nil"/>
        </w:tcBorders>
      </w:tcPr>
    </w:tblStylePr>
    <w:tblStylePr w:type="band1Vert">
      <w:rPr>
        <w:rFonts w:cs="Times New Roman"/>
      </w:rPr>
      <w:tblPr/>
      <w:tcPr>
        <w:shd w:val="clear" w:color="auto" w:fill="DFD9D6"/>
      </w:tcPr>
    </w:tblStylePr>
    <w:tblStylePr w:type="band1Horz">
      <w:rPr>
        <w:rFonts w:cs="Times New Roman"/>
      </w:rPr>
      <w:tblPr/>
      <w:tcPr>
        <w:shd w:val="clear" w:color="auto" w:fill="DFD9D6"/>
      </w:tcPr>
    </w:tblStylePr>
  </w:style>
  <w:style w:type="table" w:customStyle="1" w:styleId="141">
    <w:name w:val="中等深浅列表 1 强调文字颜色 4"/>
    <w:basedOn w:val="a6"/>
    <w:uiPriority w:val="65"/>
    <w:qFormat/>
    <w:rsid w:val="00515C46"/>
    <w:rPr>
      <w:rFonts w:ascii="Cambria" w:eastAsia="黑体" w:hAnsi="Cambria" w:cs="Times New Roman"/>
      <w:color w:val="000000"/>
      <w:kern w:val="0"/>
      <w:sz w:val="20"/>
      <w:szCs w:val="20"/>
    </w:rPr>
    <w:tblPr>
      <w:tblInd w:w="0" w:type="dxa"/>
      <w:tblBorders>
        <w:top w:val="single" w:sz="8" w:space="0" w:color="B4936D"/>
        <w:bottom w:val="single" w:sz="8" w:space="0" w:color="B4936D"/>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B4936D"/>
          <w:right w:val="nil"/>
          <w:insideH w:val="nil"/>
          <w:insideV w:val="nil"/>
          <w:tl2br w:val="nil"/>
          <w:tr2bl w:val="nil"/>
        </w:tcBorders>
      </w:tcPr>
    </w:tblStylePr>
    <w:tblStylePr w:type="lastRow">
      <w:rPr>
        <w:rFonts w:cs="Times New Roman"/>
        <w:b/>
        <w:bCs/>
        <w:color w:val="1F2123"/>
      </w:rPr>
      <w:tblPr/>
      <w:tcPr>
        <w:tcBorders>
          <w:top w:val="single" w:sz="8" w:space="0" w:color="B4936D"/>
          <w:left w:val="nil"/>
          <w:bottom w:val="single" w:sz="8" w:space="0" w:color="B4936D"/>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B4936D"/>
          <w:left w:val="nil"/>
          <w:bottom w:val="single" w:sz="8" w:space="0" w:color="B4936D"/>
          <w:right w:val="nil"/>
          <w:insideH w:val="nil"/>
          <w:insideV w:val="nil"/>
          <w:tl2br w:val="nil"/>
          <w:tr2bl w:val="nil"/>
        </w:tcBorders>
      </w:tcPr>
    </w:tblStylePr>
    <w:tblStylePr w:type="band1Vert">
      <w:rPr>
        <w:rFonts w:cs="Times New Roman"/>
      </w:rPr>
      <w:tblPr/>
      <w:tcPr>
        <w:shd w:val="clear" w:color="auto" w:fill="ECE4DA"/>
      </w:tcPr>
    </w:tblStylePr>
    <w:tblStylePr w:type="band1Horz">
      <w:rPr>
        <w:rFonts w:cs="Times New Roman"/>
      </w:rPr>
      <w:tblPr/>
      <w:tcPr>
        <w:shd w:val="clear" w:color="auto" w:fill="ECE4DA"/>
      </w:tcPr>
    </w:tblStylePr>
  </w:style>
  <w:style w:type="table" w:customStyle="1" w:styleId="151">
    <w:name w:val="中等深浅列表 1 强调文字颜色 5"/>
    <w:basedOn w:val="a6"/>
    <w:uiPriority w:val="65"/>
    <w:qFormat/>
    <w:rsid w:val="00515C46"/>
    <w:rPr>
      <w:rFonts w:ascii="Cambria" w:eastAsia="黑体" w:hAnsi="Cambria" w:cs="Times New Roman"/>
      <w:color w:val="000000"/>
      <w:kern w:val="0"/>
      <w:sz w:val="20"/>
      <w:szCs w:val="20"/>
    </w:rPr>
    <w:tblPr>
      <w:tblInd w:w="0" w:type="dxa"/>
      <w:tblBorders>
        <w:top w:val="single" w:sz="8" w:space="0" w:color="67787B"/>
        <w:bottom w:val="single" w:sz="8" w:space="0" w:color="67787B"/>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67787B"/>
          <w:right w:val="nil"/>
          <w:insideH w:val="nil"/>
          <w:insideV w:val="nil"/>
          <w:tl2br w:val="nil"/>
          <w:tr2bl w:val="nil"/>
        </w:tcBorders>
      </w:tcPr>
    </w:tblStylePr>
    <w:tblStylePr w:type="lastRow">
      <w:rPr>
        <w:rFonts w:cs="Times New Roman"/>
        <w:b/>
        <w:bCs/>
        <w:color w:val="1F2123"/>
      </w:rPr>
      <w:tblPr/>
      <w:tcPr>
        <w:tcBorders>
          <w:top w:val="single" w:sz="8" w:space="0" w:color="67787B"/>
          <w:left w:val="nil"/>
          <w:bottom w:val="single" w:sz="8" w:space="0" w:color="67787B"/>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67787B"/>
          <w:left w:val="nil"/>
          <w:bottom w:val="single" w:sz="8" w:space="0" w:color="67787B"/>
          <w:right w:val="nil"/>
          <w:insideH w:val="nil"/>
          <w:insideV w:val="nil"/>
          <w:tl2br w:val="nil"/>
          <w:tr2bl w:val="nil"/>
        </w:tcBorders>
      </w:tcPr>
    </w:tblStylePr>
    <w:tblStylePr w:type="band1Vert">
      <w:rPr>
        <w:rFonts w:cs="Times New Roman"/>
      </w:rPr>
      <w:tblPr/>
      <w:tcPr>
        <w:shd w:val="clear" w:color="auto" w:fill="D8DEDF"/>
      </w:tcPr>
    </w:tblStylePr>
    <w:tblStylePr w:type="band1Horz">
      <w:rPr>
        <w:rFonts w:cs="Times New Roman"/>
      </w:rPr>
      <w:tblPr/>
      <w:tcPr>
        <w:shd w:val="clear" w:color="auto" w:fill="D8DEDF"/>
      </w:tcPr>
    </w:tblStylePr>
  </w:style>
  <w:style w:type="table" w:customStyle="1" w:styleId="161">
    <w:name w:val="中等深浅列表 1 强调文字颜色 6"/>
    <w:basedOn w:val="a6"/>
    <w:uiPriority w:val="65"/>
    <w:qFormat/>
    <w:rsid w:val="00515C46"/>
    <w:rPr>
      <w:rFonts w:ascii="Cambria" w:eastAsia="黑体" w:hAnsi="Cambria" w:cs="Times New Roman"/>
      <w:color w:val="000000"/>
      <w:kern w:val="0"/>
      <w:sz w:val="20"/>
      <w:szCs w:val="20"/>
    </w:rPr>
    <w:tblPr>
      <w:tblInd w:w="0" w:type="dxa"/>
      <w:tblBorders>
        <w:top w:val="single" w:sz="8" w:space="0" w:color="9D936F"/>
        <w:bottom w:val="single" w:sz="8" w:space="0" w:color="9D936F"/>
      </w:tblBorders>
      <w:tblCellMar>
        <w:top w:w="0" w:type="dxa"/>
        <w:left w:w="108" w:type="dxa"/>
        <w:bottom w:w="0" w:type="dxa"/>
        <w:right w:w="108" w:type="dxa"/>
      </w:tblCellMar>
    </w:tblPr>
    <w:tblStylePr w:type="firstRow">
      <w:rPr>
        <w:rFonts w:ascii="Calibri" w:eastAsia="宋体" w:hAnsi="Calibri" w:cs="Arial"/>
      </w:rPr>
      <w:tblPr/>
      <w:tcPr>
        <w:tcBorders>
          <w:top w:val="nil"/>
          <w:left w:val="nil"/>
          <w:bottom w:val="single" w:sz="8" w:space="0" w:color="9D936F"/>
          <w:right w:val="nil"/>
          <w:insideH w:val="nil"/>
          <w:insideV w:val="nil"/>
          <w:tl2br w:val="nil"/>
          <w:tr2bl w:val="nil"/>
        </w:tcBorders>
      </w:tcPr>
    </w:tblStylePr>
    <w:tblStylePr w:type="lastRow">
      <w:rPr>
        <w:rFonts w:cs="Times New Roman"/>
        <w:b/>
        <w:bCs/>
        <w:color w:val="1F2123"/>
      </w:rPr>
      <w:tblPr/>
      <w:tcPr>
        <w:tcBorders>
          <w:top w:val="single" w:sz="8" w:space="0" w:color="9D936F"/>
          <w:left w:val="nil"/>
          <w:bottom w:val="single" w:sz="8" w:space="0" w:color="9D936F"/>
          <w:right w:val="nil"/>
          <w:insideH w:val="nil"/>
          <w:insideV w:val="nil"/>
          <w:tl2br w:val="nil"/>
          <w:tr2bl w:val="nil"/>
        </w:tcBorders>
      </w:tcPr>
    </w:tblStylePr>
    <w:tblStylePr w:type="firstCol">
      <w:rPr>
        <w:rFonts w:cs="Times New Roman"/>
        <w:b/>
        <w:bCs/>
      </w:rPr>
    </w:tblStylePr>
    <w:tblStylePr w:type="lastCol">
      <w:rPr>
        <w:rFonts w:cs="Times New Roman"/>
        <w:b/>
        <w:bCs/>
      </w:rPr>
      <w:tblPr/>
      <w:tcPr>
        <w:tcBorders>
          <w:top w:val="single" w:sz="8" w:space="0" w:color="9D936F"/>
          <w:left w:val="nil"/>
          <w:bottom w:val="single" w:sz="8" w:space="0" w:color="9D936F"/>
          <w:right w:val="nil"/>
          <w:insideH w:val="nil"/>
          <w:insideV w:val="nil"/>
          <w:tl2br w:val="nil"/>
          <w:tr2bl w:val="nil"/>
        </w:tcBorders>
      </w:tcPr>
    </w:tblStylePr>
    <w:tblStylePr w:type="band1Vert">
      <w:rPr>
        <w:rFonts w:cs="Times New Roman"/>
      </w:rPr>
      <w:tblPr/>
      <w:tcPr>
        <w:shd w:val="clear" w:color="auto" w:fill="E6E4DB"/>
      </w:tcPr>
    </w:tblStylePr>
    <w:tblStylePr w:type="band1Horz">
      <w:rPr>
        <w:rFonts w:cs="Times New Roman"/>
      </w:rPr>
      <w:tblPr/>
      <w:tcPr>
        <w:shd w:val="clear" w:color="auto" w:fill="E6E4DB"/>
      </w:tcPr>
    </w:tblStylePr>
  </w:style>
  <w:style w:type="table" w:customStyle="1" w:styleId="214">
    <w:name w:val="中等深浅列表 2 强调文字颜色 1"/>
    <w:basedOn w:val="a6"/>
    <w:uiPriority w:val="66"/>
    <w:qFormat/>
    <w:rsid w:val="00515C46"/>
    <w:rPr>
      <w:rFonts w:ascii="Calibri" w:eastAsia="宋体" w:hAnsi="Calibri" w:cs="Arial"/>
      <w:color w:val="000000"/>
      <w:kern w:val="0"/>
      <w:sz w:val="20"/>
      <w:szCs w:val="20"/>
    </w:rPr>
    <w:tblPr>
      <w:tblInd w:w="0" w:type="dxa"/>
      <w:tblBorders>
        <w:top w:val="single" w:sz="8" w:space="0" w:color="7E97AD"/>
        <w:left w:val="single" w:sz="8" w:space="0" w:color="7E97AD"/>
        <w:bottom w:val="single" w:sz="8" w:space="0" w:color="7E97AD"/>
        <w:right w:val="single" w:sz="8" w:space="0" w:color="7E97AD"/>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7E97AD"/>
          <w:right w:val="nil"/>
          <w:insideH w:val="nil"/>
          <w:insideV w:val="nil"/>
          <w:tl2br w:val="nil"/>
          <w:tr2bl w:val="nil"/>
        </w:tcBorders>
        <w:shd w:val="clear" w:color="auto" w:fill="FFFFFF"/>
      </w:tcPr>
    </w:tblStylePr>
    <w:tblStylePr w:type="lastRow">
      <w:rPr>
        <w:rFonts w:cs="Arial"/>
      </w:rPr>
      <w:tblPr/>
      <w:tcPr>
        <w:tcBorders>
          <w:top w:val="single" w:sz="8" w:space="0" w:color="7E97AD"/>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7E97AD"/>
          <w:insideH w:val="nil"/>
          <w:insideV w:val="nil"/>
          <w:tl2br w:val="nil"/>
          <w:tr2bl w:val="nil"/>
        </w:tcBorders>
        <w:shd w:val="clear" w:color="auto" w:fill="FFFFFF"/>
      </w:tcPr>
    </w:tblStylePr>
    <w:tblStylePr w:type="lastCol">
      <w:rPr>
        <w:rFonts w:cs="Arial"/>
      </w:rPr>
      <w:tblPr/>
      <w:tcPr>
        <w:tcBorders>
          <w:top w:val="nil"/>
          <w:left w:val="single" w:sz="8" w:space="0" w:color="7E97AD"/>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FE5EA"/>
      </w:tcPr>
    </w:tblStylePr>
    <w:tblStylePr w:type="band1Horz">
      <w:rPr>
        <w:rFonts w:cs="Arial"/>
      </w:rPr>
      <w:tblPr/>
      <w:tcPr>
        <w:tcBorders>
          <w:top w:val="nil"/>
          <w:left w:val="nil"/>
          <w:bottom w:val="nil"/>
          <w:right w:val="nil"/>
          <w:insideH w:val="nil"/>
          <w:insideV w:val="nil"/>
          <w:tl2br w:val="nil"/>
          <w:tr2bl w:val="nil"/>
        </w:tcBorders>
        <w:shd w:val="clear" w:color="auto" w:fill="DFE5EA"/>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21">
    <w:name w:val="中等深浅列表 2 强调文字颜色 2"/>
    <w:basedOn w:val="a6"/>
    <w:uiPriority w:val="66"/>
    <w:qFormat/>
    <w:rsid w:val="00515C46"/>
    <w:rPr>
      <w:rFonts w:ascii="Calibri" w:eastAsia="宋体" w:hAnsi="Calibri" w:cs="Arial"/>
      <w:color w:val="000000"/>
      <w:kern w:val="0"/>
      <w:sz w:val="20"/>
      <w:szCs w:val="20"/>
    </w:rPr>
    <w:tblPr>
      <w:tblInd w:w="0" w:type="dxa"/>
      <w:tblBorders>
        <w:top w:val="single" w:sz="8" w:space="0" w:color="CC8E60"/>
        <w:left w:val="single" w:sz="8" w:space="0" w:color="CC8E60"/>
        <w:bottom w:val="single" w:sz="8" w:space="0" w:color="CC8E60"/>
        <w:right w:val="single" w:sz="8" w:space="0" w:color="CC8E6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CC8E60"/>
          <w:right w:val="nil"/>
          <w:insideH w:val="nil"/>
          <w:insideV w:val="nil"/>
          <w:tl2br w:val="nil"/>
          <w:tr2bl w:val="nil"/>
        </w:tcBorders>
        <w:shd w:val="clear" w:color="auto" w:fill="FFFFFF"/>
      </w:tcPr>
    </w:tblStylePr>
    <w:tblStylePr w:type="lastRow">
      <w:rPr>
        <w:rFonts w:cs="Arial"/>
      </w:rPr>
      <w:tblPr/>
      <w:tcPr>
        <w:tcBorders>
          <w:top w:val="single" w:sz="8" w:space="0" w:color="CC8E6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CC8E60"/>
          <w:insideH w:val="nil"/>
          <w:insideV w:val="nil"/>
          <w:tl2br w:val="nil"/>
          <w:tr2bl w:val="nil"/>
        </w:tcBorders>
        <w:shd w:val="clear" w:color="auto" w:fill="FFFFFF"/>
      </w:tcPr>
    </w:tblStylePr>
    <w:tblStylePr w:type="lastCol">
      <w:rPr>
        <w:rFonts w:cs="Arial"/>
      </w:rPr>
      <w:tblPr/>
      <w:tcPr>
        <w:tcBorders>
          <w:top w:val="nil"/>
          <w:left w:val="single" w:sz="8" w:space="0" w:color="CC8E6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F2E2D7"/>
      </w:tcPr>
    </w:tblStylePr>
    <w:tblStylePr w:type="band1Horz">
      <w:rPr>
        <w:rFonts w:cs="Arial"/>
      </w:rPr>
      <w:tblPr/>
      <w:tcPr>
        <w:tcBorders>
          <w:top w:val="nil"/>
          <w:left w:val="nil"/>
          <w:bottom w:val="nil"/>
          <w:right w:val="nil"/>
          <w:insideH w:val="nil"/>
          <w:insideV w:val="nil"/>
          <w:tl2br w:val="nil"/>
          <w:tr2bl w:val="nil"/>
        </w:tcBorders>
        <w:shd w:val="clear" w:color="auto" w:fill="F2E2D7"/>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31">
    <w:name w:val="中等深浅列表 2 强调文字颜色 3"/>
    <w:basedOn w:val="a6"/>
    <w:uiPriority w:val="66"/>
    <w:qFormat/>
    <w:rsid w:val="00515C46"/>
    <w:rPr>
      <w:rFonts w:ascii="Calibri" w:eastAsia="宋体" w:hAnsi="Calibri" w:cs="Arial"/>
      <w:color w:val="000000"/>
      <w:kern w:val="0"/>
      <w:sz w:val="20"/>
      <w:szCs w:val="20"/>
    </w:rPr>
    <w:tblPr>
      <w:tblInd w:w="0" w:type="dxa"/>
      <w:tblBorders>
        <w:top w:val="single" w:sz="8" w:space="0" w:color="7A6A60"/>
        <w:left w:val="single" w:sz="8" w:space="0" w:color="7A6A60"/>
        <w:bottom w:val="single" w:sz="8" w:space="0" w:color="7A6A60"/>
        <w:right w:val="single" w:sz="8" w:space="0" w:color="7A6A60"/>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7A6A60"/>
          <w:right w:val="nil"/>
          <w:insideH w:val="nil"/>
          <w:insideV w:val="nil"/>
          <w:tl2br w:val="nil"/>
          <w:tr2bl w:val="nil"/>
        </w:tcBorders>
        <w:shd w:val="clear" w:color="auto" w:fill="FFFFFF"/>
      </w:tcPr>
    </w:tblStylePr>
    <w:tblStylePr w:type="lastRow">
      <w:rPr>
        <w:rFonts w:cs="Arial"/>
      </w:rPr>
      <w:tblPr/>
      <w:tcPr>
        <w:tcBorders>
          <w:top w:val="single" w:sz="8" w:space="0" w:color="7A6A60"/>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7A6A60"/>
          <w:insideH w:val="nil"/>
          <w:insideV w:val="nil"/>
          <w:tl2br w:val="nil"/>
          <w:tr2bl w:val="nil"/>
        </w:tcBorders>
        <w:shd w:val="clear" w:color="auto" w:fill="FFFFFF"/>
      </w:tcPr>
    </w:tblStylePr>
    <w:tblStylePr w:type="lastCol">
      <w:rPr>
        <w:rFonts w:cs="Arial"/>
      </w:rPr>
      <w:tblPr/>
      <w:tcPr>
        <w:tcBorders>
          <w:top w:val="nil"/>
          <w:left w:val="single" w:sz="8" w:space="0" w:color="7A6A60"/>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FD9D6"/>
      </w:tcPr>
    </w:tblStylePr>
    <w:tblStylePr w:type="band1Horz">
      <w:rPr>
        <w:rFonts w:cs="Arial"/>
      </w:rPr>
      <w:tblPr/>
      <w:tcPr>
        <w:tcBorders>
          <w:top w:val="nil"/>
          <w:left w:val="nil"/>
          <w:bottom w:val="nil"/>
          <w:right w:val="nil"/>
          <w:insideH w:val="nil"/>
          <w:insideV w:val="nil"/>
          <w:tl2br w:val="nil"/>
          <w:tr2bl w:val="nil"/>
        </w:tcBorders>
        <w:shd w:val="clear" w:color="auto" w:fill="DFD9D6"/>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41">
    <w:name w:val="中等深浅列表 2 强调文字颜色 4"/>
    <w:basedOn w:val="a6"/>
    <w:uiPriority w:val="66"/>
    <w:qFormat/>
    <w:rsid w:val="00515C46"/>
    <w:rPr>
      <w:rFonts w:ascii="Calibri" w:eastAsia="宋体" w:hAnsi="Calibri" w:cs="Arial"/>
      <w:color w:val="000000"/>
      <w:kern w:val="0"/>
      <w:sz w:val="20"/>
      <w:szCs w:val="20"/>
    </w:rPr>
    <w:tblPr>
      <w:tblInd w:w="0" w:type="dxa"/>
      <w:tblBorders>
        <w:top w:val="single" w:sz="8" w:space="0" w:color="B4936D"/>
        <w:left w:val="single" w:sz="8" w:space="0" w:color="B4936D"/>
        <w:bottom w:val="single" w:sz="8" w:space="0" w:color="B4936D"/>
        <w:right w:val="single" w:sz="8" w:space="0" w:color="B4936D"/>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B4936D"/>
          <w:right w:val="nil"/>
          <w:insideH w:val="nil"/>
          <w:insideV w:val="nil"/>
          <w:tl2br w:val="nil"/>
          <w:tr2bl w:val="nil"/>
        </w:tcBorders>
        <w:shd w:val="clear" w:color="auto" w:fill="FFFFFF"/>
      </w:tcPr>
    </w:tblStylePr>
    <w:tblStylePr w:type="lastRow">
      <w:rPr>
        <w:rFonts w:cs="Arial"/>
      </w:rPr>
      <w:tblPr/>
      <w:tcPr>
        <w:tcBorders>
          <w:top w:val="single" w:sz="8" w:space="0" w:color="B4936D"/>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B4936D"/>
          <w:insideH w:val="nil"/>
          <w:insideV w:val="nil"/>
          <w:tl2br w:val="nil"/>
          <w:tr2bl w:val="nil"/>
        </w:tcBorders>
        <w:shd w:val="clear" w:color="auto" w:fill="FFFFFF"/>
      </w:tcPr>
    </w:tblStylePr>
    <w:tblStylePr w:type="lastCol">
      <w:rPr>
        <w:rFonts w:cs="Arial"/>
      </w:rPr>
      <w:tblPr/>
      <w:tcPr>
        <w:tcBorders>
          <w:top w:val="nil"/>
          <w:left w:val="single" w:sz="8" w:space="0" w:color="B4936D"/>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ECE4DA"/>
      </w:tcPr>
    </w:tblStylePr>
    <w:tblStylePr w:type="band1Horz">
      <w:rPr>
        <w:rFonts w:cs="Arial"/>
      </w:rPr>
      <w:tblPr/>
      <w:tcPr>
        <w:tcBorders>
          <w:top w:val="nil"/>
          <w:left w:val="nil"/>
          <w:bottom w:val="nil"/>
          <w:right w:val="nil"/>
          <w:insideH w:val="nil"/>
          <w:insideV w:val="nil"/>
          <w:tl2br w:val="nil"/>
          <w:tr2bl w:val="nil"/>
        </w:tcBorders>
        <w:shd w:val="clear" w:color="auto" w:fill="ECE4DA"/>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51">
    <w:name w:val="中等深浅列表 2 强调文字颜色 5"/>
    <w:basedOn w:val="a6"/>
    <w:uiPriority w:val="66"/>
    <w:qFormat/>
    <w:rsid w:val="00515C46"/>
    <w:rPr>
      <w:rFonts w:ascii="Calibri" w:eastAsia="宋体" w:hAnsi="Calibri" w:cs="Arial"/>
      <w:color w:val="000000"/>
      <w:kern w:val="0"/>
      <w:sz w:val="20"/>
      <w:szCs w:val="20"/>
    </w:rPr>
    <w:tblPr>
      <w:tblInd w:w="0" w:type="dxa"/>
      <w:tblBorders>
        <w:top w:val="single" w:sz="8" w:space="0" w:color="67787B"/>
        <w:left w:val="single" w:sz="8" w:space="0" w:color="67787B"/>
        <w:bottom w:val="single" w:sz="8" w:space="0" w:color="67787B"/>
        <w:right w:val="single" w:sz="8" w:space="0" w:color="67787B"/>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67787B"/>
          <w:right w:val="nil"/>
          <w:insideH w:val="nil"/>
          <w:insideV w:val="nil"/>
          <w:tl2br w:val="nil"/>
          <w:tr2bl w:val="nil"/>
        </w:tcBorders>
        <w:shd w:val="clear" w:color="auto" w:fill="FFFFFF"/>
      </w:tcPr>
    </w:tblStylePr>
    <w:tblStylePr w:type="lastRow">
      <w:rPr>
        <w:rFonts w:cs="Arial"/>
      </w:rPr>
      <w:tblPr/>
      <w:tcPr>
        <w:tcBorders>
          <w:top w:val="single" w:sz="8" w:space="0" w:color="67787B"/>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67787B"/>
          <w:insideH w:val="nil"/>
          <w:insideV w:val="nil"/>
          <w:tl2br w:val="nil"/>
          <w:tr2bl w:val="nil"/>
        </w:tcBorders>
        <w:shd w:val="clear" w:color="auto" w:fill="FFFFFF"/>
      </w:tcPr>
    </w:tblStylePr>
    <w:tblStylePr w:type="lastCol">
      <w:rPr>
        <w:rFonts w:cs="Arial"/>
      </w:rPr>
      <w:tblPr/>
      <w:tcPr>
        <w:tcBorders>
          <w:top w:val="nil"/>
          <w:left w:val="single" w:sz="8" w:space="0" w:color="67787B"/>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D8DEDF"/>
      </w:tcPr>
    </w:tblStylePr>
    <w:tblStylePr w:type="band1Horz">
      <w:rPr>
        <w:rFonts w:cs="Arial"/>
      </w:rPr>
      <w:tblPr/>
      <w:tcPr>
        <w:tcBorders>
          <w:top w:val="nil"/>
          <w:left w:val="nil"/>
          <w:bottom w:val="nil"/>
          <w:right w:val="nil"/>
          <w:insideH w:val="nil"/>
          <w:insideV w:val="nil"/>
          <w:tl2br w:val="nil"/>
          <w:tr2bl w:val="nil"/>
        </w:tcBorders>
        <w:shd w:val="clear" w:color="auto" w:fill="D8DEDF"/>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262">
    <w:name w:val="中等深浅列表 2 强调文字颜色 6"/>
    <w:basedOn w:val="a6"/>
    <w:uiPriority w:val="66"/>
    <w:qFormat/>
    <w:rsid w:val="00515C46"/>
    <w:rPr>
      <w:rFonts w:ascii="Calibri" w:eastAsia="宋体" w:hAnsi="Calibri" w:cs="Arial"/>
      <w:color w:val="000000"/>
      <w:kern w:val="0"/>
      <w:sz w:val="20"/>
      <w:szCs w:val="20"/>
    </w:rPr>
    <w:tblPr>
      <w:tblInd w:w="0" w:type="dxa"/>
      <w:tblBorders>
        <w:top w:val="single" w:sz="8" w:space="0" w:color="9D936F"/>
        <w:left w:val="single" w:sz="8" w:space="0" w:color="9D936F"/>
        <w:bottom w:val="single" w:sz="8" w:space="0" w:color="9D936F"/>
        <w:right w:val="single" w:sz="8" w:space="0" w:color="9D936F"/>
      </w:tblBorders>
      <w:tblCellMar>
        <w:top w:w="0" w:type="dxa"/>
        <w:left w:w="108" w:type="dxa"/>
        <w:bottom w:w="0" w:type="dxa"/>
        <w:right w:w="108" w:type="dxa"/>
      </w:tblCellMar>
    </w:tblPr>
    <w:tblStylePr w:type="firstRow">
      <w:rPr>
        <w:rFonts w:cs="Arial"/>
        <w:sz w:val="24"/>
        <w:szCs w:val="24"/>
      </w:rPr>
      <w:tblPr/>
      <w:tcPr>
        <w:tcBorders>
          <w:top w:val="nil"/>
          <w:left w:val="nil"/>
          <w:bottom w:val="single" w:sz="24" w:space="0" w:color="9D936F"/>
          <w:right w:val="nil"/>
          <w:insideH w:val="nil"/>
          <w:insideV w:val="nil"/>
          <w:tl2br w:val="nil"/>
          <w:tr2bl w:val="nil"/>
        </w:tcBorders>
        <w:shd w:val="clear" w:color="auto" w:fill="FFFFFF"/>
      </w:tcPr>
    </w:tblStylePr>
    <w:tblStylePr w:type="lastRow">
      <w:rPr>
        <w:rFonts w:cs="Arial"/>
      </w:rPr>
      <w:tblPr/>
      <w:tcPr>
        <w:tcBorders>
          <w:top w:val="single" w:sz="8" w:space="0" w:color="9D936F"/>
          <w:left w:val="nil"/>
          <w:bottom w:val="nil"/>
          <w:right w:val="nil"/>
          <w:insideH w:val="nil"/>
          <w:insideV w:val="nil"/>
          <w:tl2br w:val="nil"/>
          <w:tr2bl w:val="nil"/>
        </w:tcBorders>
        <w:shd w:val="clear" w:color="auto" w:fill="FFFFFF"/>
      </w:tcPr>
    </w:tblStylePr>
    <w:tblStylePr w:type="firstCol">
      <w:rPr>
        <w:rFonts w:cs="Arial"/>
      </w:rPr>
      <w:tblPr/>
      <w:tcPr>
        <w:tcBorders>
          <w:top w:val="nil"/>
          <w:left w:val="nil"/>
          <w:bottom w:val="nil"/>
          <w:right w:val="single" w:sz="8" w:space="0" w:color="9D936F"/>
          <w:insideH w:val="nil"/>
          <w:insideV w:val="nil"/>
          <w:tl2br w:val="nil"/>
          <w:tr2bl w:val="nil"/>
        </w:tcBorders>
        <w:shd w:val="clear" w:color="auto" w:fill="FFFFFF"/>
      </w:tcPr>
    </w:tblStylePr>
    <w:tblStylePr w:type="lastCol">
      <w:rPr>
        <w:rFonts w:cs="Arial"/>
      </w:rPr>
      <w:tblPr/>
      <w:tcPr>
        <w:tcBorders>
          <w:top w:val="nil"/>
          <w:left w:val="single" w:sz="8" w:space="0" w:color="9D936F"/>
          <w:bottom w:val="nil"/>
          <w:right w:val="nil"/>
          <w:insideH w:val="nil"/>
          <w:insideV w:val="nil"/>
          <w:tl2br w:val="nil"/>
          <w:tr2bl w:val="nil"/>
        </w:tcBorders>
        <w:shd w:val="clear" w:color="auto" w:fill="FFFFFF"/>
      </w:tcPr>
    </w:tblStylePr>
    <w:tblStylePr w:type="band1Vert">
      <w:rPr>
        <w:rFonts w:cs="Arial"/>
      </w:rPr>
      <w:tblPr/>
      <w:tcPr>
        <w:tcBorders>
          <w:top w:val="nil"/>
          <w:left w:val="nil"/>
          <w:bottom w:val="nil"/>
          <w:right w:val="nil"/>
          <w:insideH w:val="nil"/>
          <w:insideV w:val="nil"/>
          <w:tl2br w:val="nil"/>
          <w:tr2bl w:val="nil"/>
        </w:tcBorders>
        <w:shd w:val="clear" w:color="auto" w:fill="E6E4DB"/>
      </w:tcPr>
    </w:tblStylePr>
    <w:tblStylePr w:type="band1Horz">
      <w:rPr>
        <w:rFonts w:cs="Arial"/>
      </w:rPr>
      <w:tblPr/>
      <w:tcPr>
        <w:tcBorders>
          <w:top w:val="nil"/>
          <w:left w:val="nil"/>
          <w:bottom w:val="nil"/>
          <w:right w:val="nil"/>
          <w:insideH w:val="nil"/>
          <w:insideV w:val="nil"/>
          <w:tl2br w:val="nil"/>
          <w:tr2bl w:val="nil"/>
        </w:tcBorders>
        <w:shd w:val="clear" w:color="auto" w:fill="E6E4DB"/>
      </w:tcPr>
    </w:tblStylePr>
    <w:tblStylePr w:type="nwCell">
      <w:rPr>
        <w:rFonts w:cs="Arial"/>
      </w:rPr>
      <w:tblPr/>
      <w:tcPr>
        <w:shd w:val="clear" w:color="auto" w:fill="FFFFFF"/>
      </w:tcPr>
    </w:tblStylePr>
    <w:tblStylePr w:type="swCell">
      <w:rPr>
        <w:rFonts w:cs="Arial"/>
      </w:rPr>
      <w:tblPr/>
      <w:tcPr>
        <w:tcBorders>
          <w:top w:val="nil"/>
          <w:left w:val="nil"/>
          <w:bottom w:val="nil"/>
          <w:right w:val="nil"/>
          <w:insideH w:val="nil"/>
          <w:insideV w:val="nil"/>
          <w:tl2br w:val="nil"/>
          <w:tr2bl w:val="nil"/>
        </w:tcBorders>
      </w:tcPr>
    </w:tblStylePr>
  </w:style>
  <w:style w:type="table" w:customStyle="1" w:styleId="115">
    <w:name w:val="中等深浅底纹 1 强调文字颜色 1"/>
    <w:basedOn w:val="a6"/>
    <w:uiPriority w:val="63"/>
    <w:qFormat/>
    <w:rsid w:val="00515C46"/>
    <w:rPr>
      <w:rFonts w:ascii="Cambria" w:eastAsia="黑体" w:hAnsi="Cambria" w:cs="Times New Roman"/>
      <w:kern w:val="0"/>
      <w:sz w:val="20"/>
      <w:szCs w:val="20"/>
    </w:rPr>
    <w:tblPr>
      <w:tblInd w:w="0" w:type="dxa"/>
      <w:tblBorders>
        <w:top w:val="single" w:sz="8" w:space="0" w:color="9EB0C1"/>
        <w:left w:val="single" w:sz="8" w:space="0" w:color="9EB0C1"/>
        <w:bottom w:val="single" w:sz="8" w:space="0" w:color="9EB0C1"/>
        <w:right w:val="single" w:sz="8" w:space="0" w:color="9EB0C1"/>
        <w:insideH w:val="single" w:sz="8" w:space="0" w:color="9EB0C1"/>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EB0C1"/>
          <w:left w:val="single" w:sz="8" w:space="0" w:color="9EB0C1"/>
          <w:bottom w:val="single" w:sz="8" w:space="0" w:color="9EB0C1"/>
          <w:right w:val="single" w:sz="8" w:space="0" w:color="9EB0C1"/>
          <w:insideH w:val="nil"/>
          <w:insideV w:val="nil"/>
          <w:tl2br w:val="nil"/>
          <w:tr2bl w:val="nil"/>
        </w:tcBorders>
        <w:shd w:val="clear" w:color="auto" w:fill="7E97AD"/>
      </w:tcPr>
    </w:tblStylePr>
    <w:tblStylePr w:type="lastRow">
      <w:pPr>
        <w:spacing w:before="0" w:after="0"/>
      </w:pPr>
      <w:rPr>
        <w:rFonts w:cs="Times New Roman"/>
        <w:b/>
        <w:bCs/>
      </w:rPr>
      <w:tblPr/>
      <w:tcPr>
        <w:tcBorders>
          <w:top w:val="double" w:sz="6" w:space="0" w:color="9EB0C1"/>
          <w:left w:val="single" w:sz="8" w:space="0" w:color="9EB0C1"/>
          <w:bottom w:val="single" w:sz="8" w:space="0" w:color="9EB0C1"/>
          <w:right w:val="single" w:sz="8" w:space="0" w:color="9EB0C1"/>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E5EA"/>
      </w:tcPr>
    </w:tblStylePr>
    <w:tblStylePr w:type="band1Horz">
      <w:rPr>
        <w:rFonts w:cs="Times New Roman"/>
      </w:rPr>
      <w:tblPr/>
      <w:tcPr>
        <w:shd w:val="clear" w:color="auto" w:fill="DFE5EA"/>
      </w:tcPr>
    </w:tblStylePr>
    <w:tblStylePr w:type="band2Horz">
      <w:rPr>
        <w:rFonts w:cs="Times New Roman"/>
      </w:rPr>
    </w:tblStylePr>
  </w:style>
  <w:style w:type="table" w:customStyle="1" w:styleId="122">
    <w:name w:val="中等深浅底纹 1 强调文字颜色 2"/>
    <w:basedOn w:val="a6"/>
    <w:uiPriority w:val="63"/>
    <w:qFormat/>
    <w:rsid w:val="00515C46"/>
    <w:rPr>
      <w:rFonts w:ascii="Cambria" w:eastAsia="黑体" w:hAnsi="Cambria" w:cs="Times New Roman"/>
      <w:kern w:val="0"/>
      <w:sz w:val="20"/>
      <w:szCs w:val="20"/>
    </w:rPr>
    <w:tblPr>
      <w:tblInd w:w="0" w:type="dxa"/>
      <w:tblBorders>
        <w:top w:val="single" w:sz="8" w:space="0" w:color="D8AA87"/>
        <w:left w:val="single" w:sz="8" w:space="0" w:color="D8AA87"/>
        <w:bottom w:val="single" w:sz="8" w:space="0" w:color="D8AA87"/>
        <w:right w:val="single" w:sz="8" w:space="0" w:color="D8AA87"/>
        <w:insideH w:val="single" w:sz="8" w:space="0" w:color="D8AA87"/>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D8AA87"/>
          <w:left w:val="single" w:sz="8" w:space="0" w:color="D8AA87"/>
          <w:bottom w:val="single" w:sz="8" w:space="0" w:color="D8AA87"/>
          <w:right w:val="single" w:sz="8" w:space="0" w:color="D8AA87"/>
          <w:insideH w:val="nil"/>
          <w:insideV w:val="nil"/>
          <w:tl2br w:val="nil"/>
          <w:tr2bl w:val="nil"/>
        </w:tcBorders>
        <w:shd w:val="clear" w:color="auto" w:fill="CC8E60"/>
      </w:tcPr>
    </w:tblStylePr>
    <w:tblStylePr w:type="lastRow">
      <w:pPr>
        <w:spacing w:before="0" w:after="0"/>
      </w:pPr>
      <w:rPr>
        <w:rFonts w:cs="Times New Roman"/>
        <w:b/>
        <w:bCs/>
      </w:rPr>
      <w:tblPr/>
      <w:tcPr>
        <w:tcBorders>
          <w:top w:val="double" w:sz="6" w:space="0" w:color="D8AA87"/>
          <w:left w:val="single" w:sz="8" w:space="0" w:color="D8AA87"/>
          <w:bottom w:val="single" w:sz="8" w:space="0" w:color="D8AA87"/>
          <w:right w:val="single" w:sz="8" w:space="0" w:color="D8AA87"/>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E2D7"/>
      </w:tcPr>
    </w:tblStylePr>
    <w:tblStylePr w:type="band1Horz">
      <w:rPr>
        <w:rFonts w:cs="Times New Roman"/>
      </w:rPr>
      <w:tblPr/>
      <w:tcPr>
        <w:shd w:val="clear" w:color="auto" w:fill="F2E2D7"/>
      </w:tcPr>
    </w:tblStylePr>
    <w:tblStylePr w:type="band2Horz">
      <w:rPr>
        <w:rFonts w:cs="Times New Roman"/>
      </w:rPr>
    </w:tblStylePr>
  </w:style>
  <w:style w:type="table" w:customStyle="1" w:styleId="132">
    <w:name w:val="中等深浅底纹 1 强调文字颜色 3"/>
    <w:basedOn w:val="a6"/>
    <w:uiPriority w:val="63"/>
    <w:qFormat/>
    <w:rsid w:val="00515C46"/>
    <w:rPr>
      <w:rFonts w:ascii="Cambria" w:eastAsia="黑体" w:hAnsi="Cambria" w:cs="Times New Roman"/>
      <w:kern w:val="0"/>
      <w:sz w:val="20"/>
      <w:szCs w:val="20"/>
    </w:rPr>
    <w:tblPr>
      <w:tblInd w:w="0" w:type="dxa"/>
      <w:tblBorders>
        <w:top w:val="single" w:sz="8" w:space="0" w:color="9E8E84"/>
        <w:left w:val="single" w:sz="8" w:space="0" w:color="9E8E84"/>
        <w:bottom w:val="single" w:sz="8" w:space="0" w:color="9E8E84"/>
        <w:right w:val="single" w:sz="8" w:space="0" w:color="9E8E84"/>
        <w:insideH w:val="single" w:sz="8" w:space="0" w:color="9E8E8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E8E84"/>
          <w:left w:val="single" w:sz="8" w:space="0" w:color="9E8E84"/>
          <w:bottom w:val="single" w:sz="8" w:space="0" w:color="9E8E84"/>
          <w:right w:val="single" w:sz="8" w:space="0" w:color="9E8E84"/>
          <w:insideH w:val="nil"/>
          <w:insideV w:val="nil"/>
          <w:tl2br w:val="nil"/>
          <w:tr2bl w:val="nil"/>
        </w:tcBorders>
        <w:shd w:val="clear" w:color="auto" w:fill="7A6A60"/>
      </w:tcPr>
    </w:tblStylePr>
    <w:tblStylePr w:type="lastRow">
      <w:pPr>
        <w:spacing w:before="0" w:after="0"/>
      </w:pPr>
      <w:rPr>
        <w:rFonts w:cs="Times New Roman"/>
        <w:b/>
        <w:bCs/>
      </w:rPr>
      <w:tblPr/>
      <w:tcPr>
        <w:tcBorders>
          <w:top w:val="double" w:sz="6" w:space="0" w:color="9E8E84"/>
          <w:left w:val="single" w:sz="8" w:space="0" w:color="9E8E84"/>
          <w:bottom w:val="single" w:sz="8" w:space="0" w:color="9E8E84"/>
          <w:right w:val="single" w:sz="8" w:space="0" w:color="9E8E84"/>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9D6"/>
      </w:tcPr>
    </w:tblStylePr>
    <w:tblStylePr w:type="band1Horz">
      <w:rPr>
        <w:rFonts w:cs="Times New Roman"/>
      </w:rPr>
      <w:tblPr/>
      <w:tcPr>
        <w:shd w:val="clear" w:color="auto" w:fill="DFD9D6"/>
      </w:tcPr>
    </w:tblStylePr>
    <w:tblStylePr w:type="band2Horz">
      <w:rPr>
        <w:rFonts w:cs="Times New Roman"/>
      </w:rPr>
    </w:tblStylePr>
  </w:style>
  <w:style w:type="table" w:customStyle="1" w:styleId="142">
    <w:name w:val="中等深浅底纹 1 强调文字颜色 4"/>
    <w:basedOn w:val="a6"/>
    <w:uiPriority w:val="63"/>
    <w:qFormat/>
    <w:rsid w:val="00515C46"/>
    <w:rPr>
      <w:rFonts w:ascii="Cambria" w:eastAsia="黑体" w:hAnsi="Cambria" w:cs="Times New Roman"/>
      <w:kern w:val="0"/>
      <w:sz w:val="20"/>
      <w:szCs w:val="20"/>
    </w:rPr>
    <w:tblPr>
      <w:tblInd w:w="0" w:type="dxa"/>
      <w:tblBorders>
        <w:top w:val="single" w:sz="8" w:space="0" w:color="C6AD91"/>
        <w:left w:val="single" w:sz="8" w:space="0" w:color="C6AD91"/>
        <w:bottom w:val="single" w:sz="8" w:space="0" w:color="C6AD91"/>
        <w:right w:val="single" w:sz="8" w:space="0" w:color="C6AD91"/>
        <w:insideH w:val="single" w:sz="8" w:space="0" w:color="C6AD91"/>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6AD91"/>
          <w:left w:val="single" w:sz="8" w:space="0" w:color="C6AD91"/>
          <w:bottom w:val="single" w:sz="8" w:space="0" w:color="C6AD91"/>
          <w:right w:val="single" w:sz="8" w:space="0" w:color="C6AD91"/>
          <w:insideH w:val="nil"/>
          <w:insideV w:val="nil"/>
          <w:tl2br w:val="nil"/>
          <w:tr2bl w:val="nil"/>
        </w:tcBorders>
        <w:shd w:val="clear" w:color="auto" w:fill="B4936D"/>
      </w:tcPr>
    </w:tblStylePr>
    <w:tblStylePr w:type="lastRow">
      <w:pPr>
        <w:spacing w:before="0" w:after="0"/>
      </w:pPr>
      <w:rPr>
        <w:rFonts w:cs="Times New Roman"/>
        <w:b/>
        <w:bCs/>
      </w:rPr>
      <w:tblPr/>
      <w:tcPr>
        <w:tcBorders>
          <w:top w:val="double" w:sz="6" w:space="0" w:color="C6AD91"/>
          <w:left w:val="single" w:sz="8" w:space="0" w:color="C6AD91"/>
          <w:bottom w:val="single" w:sz="8" w:space="0" w:color="C6AD91"/>
          <w:right w:val="single" w:sz="8" w:space="0" w:color="C6AD91"/>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CE4DA"/>
      </w:tcPr>
    </w:tblStylePr>
    <w:tblStylePr w:type="band1Horz">
      <w:rPr>
        <w:rFonts w:cs="Times New Roman"/>
      </w:rPr>
      <w:tblPr/>
      <w:tcPr>
        <w:shd w:val="clear" w:color="auto" w:fill="ECE4DA"/>
      </w:tcPr>
    </w:tblStylePr>
    <w:tblStylePr w:type="band2Horz">
      <w:rPr>
        <w:rFonts w:cs="Times New Roman"/>
      </w:rPr>
    </w:tblStylePr>
  </w:style>
  <w:style w:type="table" w:customStyle="1" w:styleId="152">
    <w:name w:val="中等深浅底纹 1 强调文字颜色 5"/>
    <w:basedOn w:val="a6"/>
    <w:uiPriority w:val="63"/>
    <w:qFormat/>
    <w:rsid w:val="00515C46"/>
    <w:rPr>
      <w:rFonts w:ascii="Cambria" w:eastAsia="黑体" w:hAnsi="Cambria" w:cs="Times New Roman"/>
      <w:kern w:val="0"/>
      <w:sz w:val="20"/>
      <w:szCs w:val="20"/>
    </w:rPr>
    <w:tblPr>
      <w:tblInd w:w="0" w:type="dxa"/>
      <w:tblBorders>
        <w:top w:val="single" w:sz="8" w:space="0" w:color="8B9B9E"/>
        <w:left w:val="single" w:sz="8" w:space="0" w:color="8B9B9E"/>
        <w:bottom w:val="single" w:sz="8" w:space="0" w:color="8B9B9E"/>
        <w:right w:val="single" w:sz="8" w:space="0" w:color="8B9B9E"/>
        <w:insideH w:val="single" w:sz="8" w:space="0" w:color="8B9B9E"/>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8B9B9E"/>
          <w:left w:val="single" w:sz="8" w:space="0" w:color="8B9B9E"/>
          <w:bottom w:val="single" w:sz="8" w:space="0" w:color="8B9B9E"/>
          <w:right w:val="single" w:sz="8" w:space="0" w:color="8B9B9E"/>
          <w:insideH w:val="nil"/>
          <w:insideV w:val="nil"/>
          <w:tl2br w:val="nil"/>
          <w:tr2bl w:val="nil"/>
        </w:tcBorders>
        <w:shd w:val="clear" w:color="auto" w:fill="67787B"/>
      </w:tcPr>
    </w:tblStylePr>
    <w:tblStylePr w:type="lastRow">
      <w:pPr>
        <w:spacing w:before="0" w:after="0"/>
      </w:pPr>
      <w:rPr>
        <w:rFonts w:cs="Times New Roman"/>
        <w:b/>
        <w:bCs/>
      </w:rPr>
      <w:tblPr/>
      <w:tcPr>
        <w:tcBorders>
          <w:top w:val="double" w:sz="6" w:space="0" w:color="8B9B9E"/>
          <w:left w:val="single" w:sz="8" w:space="0" w:color="8B9B9E"/>
          <w:bottom w:val="single" w:sz="8" w:space="0" w:color="8B9B9E"/>
          <w:right w:val="single" w:sz="8" w:space="0" w:color="8B9B9E"/>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8DEDF"/>
      </w:tcPr>
    </w:tblStylePr>
    <w:tblStylePr w:type="band1Horz">
      <w:rPr>
        <w:rFonts w:cs="Times New Roman"/>
      </w:rPr>
      <w:tblPr/>
      <w:tcPr>
        <w:shd w:val="clear" w:color="auto" w:fill="D8DEDF"/>
      </w:tcPr>
    </w:tblStylePr>
    <w:tblStylePr w:type="band2Horz">
      <w:rPr>
        <w:rFonts w:cs="Times New Roman"/>
      </w:rPr>
    </w:tblStylePr>
  </w:style>
  <w:style w:type="table" w:customStyle="1" w:styleId="162">
    <w:name w:val="中等深浅底纹 1 强调文字颜色 6"/>
    <w:basedOn w:val="a6"/>
    <w:uiPriority w:val="63"/>
    <w:qFormat/>
    <w:rsid w:val="00515C46"/>
    <w:rPr>
      <w:rFonts w:ascii="Cambria" w:eastAsia="黑体" w:hAnsi="Cambria" w:cs="Times New Roman"/>
      <w:kern w:val="0"/>
      <w:sz w:val="20"/>
      <w:szCs w:val="20"/>
    </w:rPr>
    <w:tblPr>
      <w:tblInd w:w="0" w:type="dxa"/>
      <w:tblBorders>
        <w:top w:val="single" w:sz="8" w:space="0" w:color="B5AE93"/>
        <w:left w:val="single" w:sz="8" w:space="0" w:color="B5AE93"/>
        <w:bottom w:val="single" w:sz="8" w:space="0" w:color="B5AE93"/>
        <w:right w:val="single" w:sz="8" w:space="0" w:color="B5AE93"/>
        <w:insideH w:val="single" w:sz="8" w:space="0" w:color="B5AE93"/>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5AE93"/>
          <w:left w:val="single" w:sz="8" w:space="0" w:color="B5AE93"/>
          <w:bottom w:val="single" w:sz="8" w:space="0" w:color="B5AE93"/>
          <w:right w:val="single" w:sz="8" w:space="0" w:color="B5AE93"/>
          <w:insideH w:val="nil"/>
          <w:insideV w:val="nil"/>
          <w:tl2br w:val="nil"/>
          <w:tr2bl w:val="nil"/>
        </w:tcBorders>
        <w:shd w:val="clear" w:color="auto" w:fill="9D936F"/>
      </w:tcPr>
    </w:tblStylePr>
    <w:tblStylePr w:type="lastRow">
      <w:pPr>
        <w:spacing w:before="0" w:after="0"/>
      </w:pPr>
      <w:rPr>
        <w:rFonts w:cs="Times New Roman"/>
        <w:b/>
        <w:bCs/>
      </w:rPr>
      <w:tblPr/>
      <w:tcPr>
        <w:tcBorders>
          <w:top w:val="double" w:sz="6" w:space="0" w:color="B5AE93"/>
          <w:left w:val="single" w:sz="8" w:space="0" w:color="B5AE93"/>
          <w:bottom w:val="single" w:sz="8" w:space="0" w:color="B5AE93"/>
          <w:right w:val="single" w:sz="8" w:space="0" w:color="B5AE93"/>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4DB"/>
      </w:tcPr>
    </w:tblStylePr>
    <w:tblStylePr w:type="band1Horz">
      <w:rPr>
        <w:rFonts w:cs="Times New Roman"/>
      </w:rPr>
      <w:tblPr/>
      <w:tcPr>
        <w:shd w:val="clear" w:color="auto" w:fill="E6E4DB"/>
      </w:tcPr>
    </w:tblStylePr>
    <w:tblStylePr w:type="band2Horz">
      <w:rPr>
        <w:rFonts w:cs="Times New Roman"/>
      </w:rPr>
    </w:tblStylePr>
  </w:style>
  <w:style w:type="table" w:customStyle="1" w:styleId="215">
    <w:name w:val="中等深浅底纹 2 强调文字颜色 1"/>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7E97A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7E97A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7E97A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22">
    <w:name w:val="中等深浅底纹 2 强调文字颜色 2"/>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CC8E6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CC8E6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CC8E6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32">
    <w:name w:val="中等深浅底纹 2 强调文字颜色 3"/>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7A6A6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7A6A60"/>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7A6A60"/>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42">
    <w:name w:val="中等深浅底纹 2 强调文字颜色 4"/>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B4936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B4936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B4936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2">
    <w:name w:val="中等深浅底纹 2 强调文字颜色 5"/>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67787B"/>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67787B"/>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67787B"/>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63">
    <w:name w:val="中等深浅底纹 2 强调文字颜色 6"/>
    <w:basedOn w:val="a6"/>
    <w:uiPriority w:val="64"/>
    <w:qFormat/>
    <w:rsid w:val="00515C46"/>
    <w:rPr>
      <w:rFonts w:ascii="Cambria" w:eastAsia="黑体" w:hAnsi="Cambria" w:cs="Times New Roman"/>
      <w:kern w:val="0"/>
      <w:sz w:val="20"/>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l2br w:val="nil"/>
          <w:tr2bl w:val="nil"/>
        </w:tcBorders>
        <w:shd w:val="clear" w:color="auto" w:fill="9D936F"/>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l2br w:val="nil"/>
          <w:tr2bl w:val="nil"/>
        </w:tcBorders>
        <w:shd w:val="clear" w:color="auto" w:fill="9D936F"/>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9D936F"/>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l2br w:val="nil"/>
          <w:tr2bl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3D1">
    <w:name w:val="表格 3D 效果 1"/>
    <w:basedOn w:val="a6"/>
    <w:uiPriority w:val="99"/>
    <w:unhideWhenUsed/>
    <w:qFormat/>
    <w:rsid w:val="00515C46"/>
    <w:pPr>
      <w:spacing w:line="300" w:lineRule="auto"/>
    </w:pPr>
    <w:rPr>
      <w:rFonts w:ascii="Cambria" w:eastAsia="黑体" w:hAnsi="Cambria" w:cs="Times New Roman"/>
      <w:kern w:val="0"/>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top w:val="nil"/>
          <w:left w:val="nil"/>
          <w:bottom w:val="single" w:sz="6" w:space="0" w:color="808080"/>
          <w:right w:val="nil"/>
          <w:insideH w:val="nil"/>
          <w:insideV w:val="nil"/>
          <w:tl2br w:val="nil"/>
          <w:tr2bl w:val="nil"/>
        </w:tcBorders>
      </w:tcPr>
    </w:tblStylePr>
    <w:tblStylePr w:type="lastRow">
      <w:rPr>
        <w:rFonts w:cs="Times New Roman"/>
      </w:rPr>
      <w:tblPr/>
      <w:tcPr>
        <w:tcBorders>
          <w:top w:val="single" w:sz="6" w:space="0" w:color="FFFFFF"/>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single" w:sz="6" w:space="0" w:color="FFFFFF"/>
          <w:bottom w:val="nil"/>
          <w:right w:val="nil"/>
          <w:insideH w:val="nil"/>
          <w:insideV w:val="nil"/>
          <w:tl2br w:val="nil"/>
          <w:tr2bl w:val="nil"/>
        </w:tcBorders>
      </w:tcPr>
    </w:tblStylePr>
    <w:tblStylePr w:type="neCell">
      <w:rPr>
        <w:rFonts w:cs="Times New Roman"/>
      </w:rPr>
      <w:tblPr/>
      <w:tcPr>
        <w:tcBorders>
          <w:top w:val="nil"/>
          <w:left w:val="nil"/>
          <w:bottom w:val="nil"/>
          <w:right w:val="nil"/>
          <w:insideH w:val="nil"/>
          <w:insideV w:val="nil"/>
          <w:tl2br w:val="nil"/>
          <w:tr2bl w:val="nil"/>
        </w:tcBorders>
      </w:tcPr>
    </w:tblStylePr>
    <w:tblStylePr w:type="nwCell">
      <w:rPr>
        <w:rFonts w:cs="Times New Roman"/>
      </w:rPr>
      <w:tblPr/>
      <w:tcPr>
        <w:tcBorders>
          <w:top w:val="nil"/>
          <w:left w:val="nil"/>
          <w:bottom w:val="nil"/>
          <w:right w:val="nil"/>
          <w:insideH w:val="nil"/>
          <w:insideV w:val="nil"/>
          <w:tl2br w:val="nil"/>
          <w:tr2bl w:val="nil"/>
        </w:tcBorders>
      </w:tcPr>
    </w:tblStylePr>
    <w:tblStylePr w:type="seCell">
      <w:rPr>
        <w:rFonts w:cs="Times New Roman"/>
      </w:rPr>
      <w:tblPr/>
      <w:tcPr>
        <w:tcBorders>
          <w:top w:val="nil"/>
          <w:left w:val="nil"/>
          <w:bottom w:val="nil"/>
          <w:right w:val="nil"/>
          <w:insideH w:val="nil"/>
          <w:insideV w:val="nil"/>
          <w:tl2br w:val="nil"/>
          <w:tr2bl w:val="nil"/>
        </w:tcBorders>
      </w:tcPr>
    </w:tblStylePr>
    <w:tblStylePr w:type="swCell">
      <w:rPr>
        <w:rFonts w:cs="Times New Roman"/>
        <w:color w:val="000080"/>
      </w:rPr>
      <w:tblPr/>
      <w:tcPr>
        <w:tcBorders>
          <w:top w:val="nil"/>
          <w:left w:val="nil"/>
          <w:bottom w:val="nil"/>
          <w:right w:val="nil"/>
          <w:insideH w:val="nil"/>
          <w:insideV w:val="nil"/>
          <w:tl2br w:val="nil"/>
          <w:tr2bl w:val="nil"/>
        </w:tcBorders>
      </w:tcPr>
    </w:tblStylePr>
  </w:style>
  <w:style w:type="table" w:customStyle="1" w:styleId="3D2">
    <w:name w:val="表格 3D 效果 2"/>
    <w:basedOn w:val="a6"/>
    <w:uiPriority w:val="99"/>
    <w:unhideWhenUsed/>
    <w:qFormat/>
    <w:rsid w:val="00515C46"/>
    <w:pPr>
      <w:spacing w:line="300" w:lineRule="auto"/>
    </w:pPr>
    <w:rPr>
      <w:rFonts w:ascii="Cambria" w:eastAsia="黑体" w:hAnsi="Cambria" w:cs="Times New Roman"/>
      <w:kern w:val="0"/>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op w:val="nil"/>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3D3">
    <w:name w:val="表格 3D 效果 3"/>
    <w:basedOn w:val="a6"/>
    <w:uiPriority w:val="99"/>
    <w:unhideWhenUsed/>
    <w:qFormat/>
    <w:rsid w:val="00515C46"/>
    <w:pPr>
      <w:spacing w:line="300" w:lineRule="auto"/>
    </w:pPr>
    <w:rPr>
      <w:rFonts w:ascii="Cambria" w:eastAsia="黑体" w:hAnsi="Cambria" w:cs="Times New Roman"/>
      <w:kern w:val="0"/>
      <w:sz w:val="20"/>
      <w:szCs w:val="20"/>
    </w:rPr>
    <w:tblPr>
      <w:tblInd w:w="0" w:type="dxa"/>
      <w:tblCellMar>
        <w:top w:w="0" w:type="dxa"/>
        <w:left w:w="108" w:type="dxa"/>
        <w:bottom w:w="0" w:type="dxa"/>
        <w:right w:w="108" w:type="dxa"/>
      </w:tblCellMar>
    </w:tblPr>
    <w:tblStylePr w:type="firstRow">
      <w:rPr>
        <w:rFonts w:cs="Times New Roman"/>
        <w:b/>
        <w:bCs/>
      </w:rPr>
      <w:tblPr/>
      <w:tcPr>
        <w:tcBorders>
          <w:top w:val="nil"/>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1ff1">
    <w:name w:val="表列 1"/>
    <w:basedOn w:val="a6"/>
    <w:uiPriority w:val="99"/>
    <w:unhideWhenUsed/>
    <w:qFormat/>
    <w:rsid w:val="00515C46"/>
    <w:pPr>
      <w:spacing w:line="300" w:lineRule="auto"/>
    </w:pPr>
    <w:rPr>
      <w:rFonts w:ascii="Cambria" w:eastAsia="黑体" w:hAnsi="Cambria" w:cs="Times New Roman"/>
      <w:b/>
      <w:bCs/>
      <w:kern w:val="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top w:val="nil"/>
          <w:left w:val="nil"/>
          <w:bottom w:val="double" w:sz="6" w:space="0" w:color="000000"/>
          <w:right w:val="nil"/>
          <w:insideH w:val="nil"/>
          <w:insideV w:val="nil"/>
          <w:tl2br w:val="nil"/>
          <w:tr2bl w:val="nil"/>
        </w:tcBorders>
      </w:tcPr>
    </w:tblStylePr>
    <w:tblStylePr w:type="lastRow">
      <w:rPr>
        <w:rFonts w:cs="Times New Roman"/>
        <w:b w:val="0"/>
        <w:bCs w:val="0"/>
      </w:rPr>
      <w:tblPr/>
      <w:tcPr>
        <w:tcBorders>
          <w:top w:val="nil"/>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2fc">
    <w:name w:val="表列 2"/>
    <w:basedOn w:val="a6"/>
    <w:uiPriority w:val="99"/>
    <w:unhideWhenUsed/>
    <w:qFormat/>
    <w:rsid w:val="00515C46"/>
    <w:pPr>
      <w:spacing w:line="300" w:lineRule="auto"/>
    </w:pPr>
    <w:rPr>
      <w:rFonts w:ascii="Cambria" w:eastAsia="黑体" w:hAnsi="Cambria" w:cs="Times New Roman"/>
      <w:b/>
      <w:bCs/>
      <w:kern w:val="0"/>
      <w:sz w:val="20"/>
      <w:szCs w:val="20"/>
    </w:rPr>
    <w:tblPr>
      <w:tblInd w:w="0" w:type="dxa"/>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nil"/>
          <w:left w:val="nil"/>
          <w:bottom w:val="nil"/>
          <w:right w:val="nil"/>
          <w:insideH w:val="nil"/>
          <w:insideV w:val="nil"/>
          <w:tl2br w:val="nil"/>
          <w:tr2bl w:val="nil"/>
        </w:tcBorders>
      </w:tcPr>
    </w:tblStylePr>
    <w:tblStylePr w:type="firstCol">
      <w:rPr>
        <w:rFonts w:cs="Times New Roman"/>
        <w:b w:val="0"/>
        <w:bCs w:val="0"/>
        <w:color w:val="00000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op w:val="nil"/>
          <w:left w:val="nil"/>
          <w:bottom w:val="nil"/>
          <w:right w:val="nil"/>
          <w:insideH w:val="nil"/>
          <w:insideV w:val="nil"/>
          <w:tl2br w:val="nil"/>
          <w:tr2bl w:val="nil"/>
        </w:tcBorders>
      </w:tcPr>
    </w:tblStylePr>
    <w:tblStylePr w:type="swCell">
      <w:rPr>
        <w:rFonts w:cs="Times New Roman"/>
        <w:b/>
        <w:bCs/>
      </w:rPr>
      <w:tblPr/>
      <w:tcPr>
        <w:tcBorders>
          <w:top w:val="nil"/>
          <w:left w:val="nil"/>
          <w:bottom w:val="nil"/>
          <w:right w:val="nil"/>
          <w:insideH w:val="nil"/>
          <w:insideV w:val="nil"/>
          <w:tl2br w:val="nil"/>
          <w:tr2bl w:val="nil"/>
        </w:tcBorders>
      </w:tcPr>
    </w:tblStylePr>
  </w:style>
  <w:style w:type="table" w:customStyle="1" w:styleId="3f6">
    <w:name w:val="表列 3"/>
    <w:basedOn w:val="a6"/>
    <w:uiPriority w:val="99"/>
    <w:unhideWhenUsed/>
    <w:qFormat/>
    <w:rsid w:val="00515C46"/>
    <w:pPr>
      <w:spacing w:line="300" w:lineRule="auto"/>
    </w:pPr>
    <w:rPr>
      <w:rFonts w:ascii="Cambria" w:eastAsia="黑体" w:hAnsi="Cambria" w:cs="Times New Roman"/>
      <w:b/>
      <w:bCs/>
      <w:kern w:val="0"/>
      <w:sz w:val="20"/>
      <w:szCs w:val="20"/>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Pr/>
      <w:tcPr>
        <w:tcBorders>
          <w:top w:val="nil"/>
          <w:left w:val="nil"/>
          <w:bottom w:val="nil"/>
          <w:right w:val="nil"/>
          <w:insideH w:val="nil"/>
          <w:insideV w:val="nil"/>
          <w:tl2br w:val="nil"/>
          <w:tr2bl w:val="nil"/>
        </w:tcBorders>
      </w:tcPr>
    </w:tblStylePr>
    <w:tblStylePr w:type="lastCol">
      <w:rPr>
        <w:rFonts w:cs="Times New Roman"/>
        <w:b w:val="0"/>
        <w:bCs w:val="0"/>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op w:val="nil"/>
          <w:left w:val="nil"/>
          <w:bottom w:val="nil"/>
          <w:right w:val="nil"/>
          <w:insideH w:val="nil"/>
          <w:insideV w:val="nil"/>
          <w:tl2br w:val="nil"/>
          <w:tr2bl w:val="nil"/>
        </w:tcBorders>
      </w:tcPr>
    </w:tblStylePr>
  </w:style>
  <w:style w:type="table" w:customStyle="1" w:styleId="4f1">
    <w:name w:val="表列 4"/>
    <w:basedOn w:val="a6"/>
    <w:uiPriority w:val="99"/>
    <w:unhideWhenUsed/>
    <w:qFormat/>
    <w:rsid w:val="00515C46"/>
    <w:pPr>
      <w:spacing w:line="300" w:lineRule="auto"/>
    </w:pPr>
    <w:rPr>
      <w:rFonts w:ascii="Cambria" w:eastAsia="黑体" w:hAnsi="Cambria" w:cs="Times New Roman"/>
      <w:kern w:val="0"/>
      <w:sz w:val="20"/>
      <w:szCs w:val="20"/>
    </w:rPr>
    <w:tblPr>
      <w:tblInd w:w="0" w:type="dxa"/>
      <w:tblCellMar>
        <w:top w:w="0" w:type="dxa"/>
        <w:left w:w="108" w:type="dxa"/>
        <w:bottom w:w="0" w:type="dxa"/>
        <w:right w:w="108" w:type="dxa"/>
      </w:tblCellMar>
    </w:tblPr>
    <w:tblStylePr w:type="firstRow">
      <w:rPr>
        <w:rFonts w:cs="Times New Roman"/>
        <w:color w:val="FFFFFF"/>
      </w:rPr>
      <w:tblPr/>
      <w:tcPr>
        <w:tcBorders>
          <w:top w:val="nil"/>
          <w:left w:val="nil"/>
          <w:bottom w:val="nil"/>
          <w:right w:val="nil"/>
          <w:insideH w:val="nil"/>
          <w:insideV w:val="nil"/>
          <w:tl2br w:val="nil"/>
          <w:tr2bl w:val="nil"/>
        </w:tcBorders>
        <w:shd w:val="solid" w:color="000000" w:fill="FFFFFF"/>
      </w:tcPr>
    </w:tblStylePr>
    <w:tblStylePr w:type="lastRow">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f0">
    <w:name w:val="表列 5"/>
    <w:basedOn w:val="a6"/>
    <w:uiPriority w:val="99"/>
    <w:unhideWhenUsed/>
    <w:qFormat/>
    <w:rsid w:val="00515C46"/>
    <w:pPr>
      <w:spacing w:line="300" w:lineRule="auto"/>
    </w:pPr>
    <w:rPr>
      <w:rFonts w:ascii="Cambria" w:eastAsia="黑体" w:hAnsi="Cambria" w:cs="Times New Roman"/>
      <w:kern w:val="0"/>
      <w:sz w:val="20"/>
      <w:szCs w:val="20"/>
    </w:r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top w:val="nil"/>
          <w:left w:val="nil"/>
          <w:bottom w:val="single" w:sz="6" w:space="0" w:color="808080"/>
          <w:right w:val="nil"/>
          <w:insideH w:val="nil"/>
          <w:insideV w:val="nil"/>
          <w:tl2br w:val="nil"/>
          <w:tr2bl w:val="nil"/>
        </w:tcBorders>
      </w:tcPr>
    </w:tblStylePr>
    <w:tblStylePr w:type="lastRow">
      <w:rPr>
        <w:rFonts w:cs="Times New Roman"/>
        <w:b/>
        <w:bCs/>
      </w:rPr>
      <w:tblPr/>
      <w:tcPr>
        <w:tcBorders>
          <w:top w:val="single" w:sz="6" w:space="0" w:color="80808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nil"/>
          <w:insideH w:val="nil"/>
          <w:insideV w:val="nil"/>
          <w:tl2br w:val="nil"/>
          <w:tr2bl w:val="nil"/>
        </w:tcBorders>
      </w:tcPr>
    </w:tblStylePr>
    <w:tblStylePr w:type="lastCol">
      <w:rPr>
        <w:rFonts w:cs="Times New Roman"/>
        <w:b/>
        <w:bCs/>
      </w:rPr>
      <w:tblPr/>
      <w:tcPr>
        <w:tcBorders>
          <w:top w:val="nil"/>
          <w:left w:val="nil"/>
          <w:bottom w:val="nil"/>
          <w:right w:val="nil"/>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afffffb">
    <w:name w:val="财务表格"/>
    <w:basedOn w:val="a6"/>
    <w:uiPriority w:val="99"/>
    <w:qFormat/>
    <w:rsid w:val="00515C46"/>
    <w:pPr>
      <w:ind w:left="144" w:right="144"/>
      <w:jc w:val="right"/>
    </w:pPr>
    <w:rPr>
      <w:rFonts w:ascii="Cambria" w:eastAsia="黑体" w:hAnsi="Cambria" w:cs="Times New Roman"/>
      <w:kern w:val="0"/>
      <w:sz w:val="20"/>
      <w:szCs w:val="20"/>
    </w:rPr>
    <w:tblPr>
      <w:tblInd w:w="0" w:type="dxa"/>
      <w:tblBorders>
        <w:insideH w:val="single" w:sz="4" w:space="0" w:color="D9D9D9"/>
      </w:tblBorders>
      <w:tblCellMar>
        <w:top w:w="0" w:type="dxa"/>
        <w:left w:w="0" w:type="dxa"/>
        <w:bottom w:w="0" w:type="dxa"/>
        <w:right w:w="0" w:type="dxa"/>
      </w:tblCellMar>
    </w:tblPr>
    <w:tblStylePr w:type="firstRow">
      <w:pPr>
        <w:jc w:val="right"/>
      </w:pPr>
      <w:rPr>
        <w:rFonts w:ascii="Calibri" w:eastAsia="宋体" w:hAnsi="Calibri" w:cs="Times New Roman"/>
        <w:b w:val="0"/>
        <w:caps/>
        <w:smallCaps w:val="0"/>
        <w:color w:val="7E97AD"/>
        <w:sz w:val="22"/>
      </w:rPr>
    </w:tblStylePr>
    <w:tblStylePr w:type="firstCol">
      <w:pPr>
        <w:jc w:val="left"/>
      </w:pPr>
      <w:rPr>
        <w:rFonts w:cs="Times New Roman"/>
        <w:b/>
      </w:rPr>
    </w:tblStylePr>
  </w:style>
  <w:style w:type="character" w:customStyle="1" w:styleId="Char11">
    <w:name w:val="批注主题 Char1"/>
    <w:rsid w:val="00515C46"/>
    <w:rPr>
      <w:b/>
      <w:bCs/>
      <w:kern w:val="2"/>
      <w:sz w:val="21"/>
      <w:szCs w:val="24"/>
    </w:rPr>
  </w:style>
  <w:style w:type="character" w:customStyle="1" w:styleId="1ff2">
    <w:name w:val="正文首行缩进 字符1"/>
    <w:basedOn w:val="Chare"/>
    <w:uiPriority w:val="99"/>
    <w:semiHidden/>
    <w:rsid w:val="00515C46"/>
    <w:rPr>
      <w:rFonts w:ascii="Cambria" w:eastAsia="微软雅黑" w:hAnsi="Cambria" w:cs="Times New Roman"/>
      <w:color w:val="595959"/>
      <w:kern w:val="20"/>
      <w:szCs w:val="20"/>
      <w:lang w:val="zh-CN"/>
    </w:rPr>
  </w:style>
  <w:style w:type="numbering" w:customStyle="1" w:styleId="1ff3">
    <w:name w:val="无列表1"/>
    <w:next w:val="a7"/>
    <w:uiPriority w:val="99"/>
    <w:semiHidden/>
    <w:unhideWhenUsed/>
    <w:rsid w:val="00515C46"/>
  </w:style>
  <w:style w:type="table" w:customStyle="1" w:styleId="1ff4">
    <w:name w:val="网格型1"/>
    <w:basedOn w:val="a6"/>
    <w:next w:val="ab"/>
    <w:uiPriority w:val="59"/>
    <w:qFormat/>
    <w:rsid w:val="00515C46"/>
    <w:rPr>
      <w:rFonts w:ascii="Cambria" w:eastAsia="黑体" w:hAnsi="Cambria"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normchn1">
    <w:name w:val="textnorm_chn1"/>
    <w:rsid w:val="00492AC3"/>
    <w:rPr>
      <w:rFonts w:ascii="Arial" w:hAnsi="Arial" w:hint="default"/>
      <w:color w:val="21254A"/>
      <w:sz w:val="22"/>
    </w:rPr>
  </w:style>
  <w:style w:type="character" w:styleId="afffffc">
    <w:name w:val="footnote reference"/>
    <w:rsid w:val="00492AC3"/>
    <w:rPr>
      <w:vertAlign w:val="superscript"/>
    </w:rPr>
  </w:style>
  <w:style w:type="character" w:customStyle="1" w:styleId="CharChar13">
    <w:name w:val="Char Char13"/>
    <w:rsid w:val="00492AC3"/>
    <w:rPr>
      <w:rFonts w:eastAsia="宋体"/>
      <w:kern w:val="2"/>
      <w:sz w:val="18"/>
      <w:szCs w:val="18"/>
      <w:lang w:val="en-US" w:eastAsia="zh-CN" w:bidi="ar-SA"/>
    </w:rPr>
  </w:style>
  <w:style w:type="character" w:customStyle="1" w:styleId="bigheadbl1">
    <w:name w:val="bigheadbl1"/>
    <w:rsid w:val="00492AC3"/>
    <w:rPr>
      <w:b/>
      <w:color w:val="000000"/>
      <w:sz w:val="21"/>
    </w:rPr>
  </w:style>
  <w:style w:type="character" w:customStyle="1" w:styleId="ariticlecontent">
    <w:name w:val="ariticlecontent"/>
    <w:basedOn w:val="a5"/>
    <w:rsid w:val="00492AC3"/>
  </w:style>
  <w:style w:type="character" w:customStyle="1" w:styleId="CharChar2">
    <w:name w:val="Char Char2"/>
    <w:rsid w:val="00492AC3"/>
    <w:rPr>
      <w:rFonts w:ascii="宋体" w:eastAsia="宋体" w:hAnsi="宋体" w:hint="eastAsia"/>
      <w:kern w:val="2"/>
      <w:sz w:val="21"/>
      <w:lang w:val="en-US" w:eastAsia="zh-CN" w:bidi="ar-SA"/>
    </w:rPr>
  </w:style>
  <w:style w:type="character" w:customStyle="1" w:styleId="Charf5">
    <w:name w:val="正文文本样式 Char"/>
    <w:locked/>
    <w:rsid w:val="00492AC3"/>
    <w:rPr>
      <w:rFonts w:ascii="Arial" w:eastAsia="Times New Roman" w:hAnsi="Arial" w:cs="Arial"/>
      <w:kern w:val="2"/>
      <w:sz w:val="24"/>
      <w:lang w:val="en-US" w:eastAsia="zh-CN" w:bidi="ar-SA"/>
    </w:rPr>
  </w:style>
  <w:style w:type="character" w:customStyle="1" w:styleId="CharChar">
    <w:name w:val="Char Char"/>
    <w:rsid w:val="00492AC3"/>
    <w:rPr>
      <w:rFonts w:ascii="宋体" w:eastAsia="宋体" w:hAnsi="宋体" w:hint="eastAsia"/>
      <w:kern w:val="2"/>
      <w:sz w:val="18"/>
      <w:lang w:val="en-US" w:eastAsia="zh-CN" w:bidi="ar-SA"/>
    </w:rPr>
  </w:style>
  <w:style w:type="character" w:customStyle="1" w:styleId="Char12">
    <w:name w:val="文档结构图 Char1"/>
    <w:rsid w:val="00492AC3"/>
    <w:rPr>
      <w:rFonts w:ascii="宋体" w:eastAsia="宋体" w:hAnsi="Times New Roman" w:cs="Times New Roman"/>
      <w:sz w:val="18"/>
      <w:szCs w:val="18"/>
    </w:rPr>
  </w:style>
  <w:style w:type="character" w:customStyle="1" w:styleId="Char13">
    <w:name w:val="批注框文本 Char1"/>
    <w:rsid w:val="00492AC3"/>
    <w:rPr>
      <w:rFonts w:ascii="Times New Roman" w:eastAsia="宋体" w:hAnsi="Times New Roman" w:cs="Times New Roman"/>
      <w:sz w:val="18"/>
      <w:szCs w:val="18"/>
    </w:rPr>
  </w:style>
  <w:style w:type="character" w:customStyle="1" w:styleId="Char14">
    <w:name w:val="纯文本 Char1"/>
    <w:rsid w:val="00492AC3"/>
    <w:rPr>
      <w:rFonts w:ascii="宋体" w:eastAsia="宋体" w:hAnsi="Courier New" w:cs="Courier New"/>
      <w:szCs w:val="21"/>
    </w:rPr>
  </w:style>
  <w:style w:type="character" w:customStyle="1" w:styleId="A10">
    <w:name w:val="A1"/>
    <w:rsid w:val="00492AC3"/>
    <w:rPr>
      <w:color w:val="000000"/>
    </w:rPr>
  </w:style>
  <w:style w:type="character" w:customStyle="1" w:styleId="Charf6">
    <w:name w:val="正文样式文本 Char"/>
    <w:locked/>
    <w:rsid w:val="00492AC3"/>
    <w:rPr>
      <w:rFonts w:ascii="Calibri" w:eastAsia="宋体" w:hAnsi="Calibri"/>
      <w:kern w:val="2"/>
      <w:sz w:val="24"/>
      <w:lang w:val="en-US" w:eastAsia="zh-CN" w:bidi="ar-SA"/>
    </w:rPr>
  </w:style>
  <w:style w:type="character" w:customStyle="1" w:styleId="Char20">
    <w:name w:val="脚注文本 Char2"/>
    <w:rsid w:val="00492AC3"/>
    <w:rPr>
      <w:rFonts w:ascii="Times New Roman" w:eastAsia="宋体" w:hAnsi="Times New Roman" w:cs="Times New Roman"/>
      <w:sz w:val="18"/>
      <w:szCs w:val="18"/>
    </w:rPr>
  </w:style>
  <w:style w:type="character" w:customStyle="1" w:styleId="CharChar0">
    <w:name w:val="Char Char"/>
    <w:link w:val="Charf7"/>
    <w:rsid w:val="00492AC3"/>
    <w:rPr>
      <w:rFonts w:eastAsia="宋体"/>
      <w:b/>
      <w:sz w:val="32"/>
    </w:rPr>
  </w:style>
  <w:style w:type="character" w:customStyle="1" w:styleId="BodyChar">
    <w:name w:val="Body Char"/>
    <w:locked/>
    <w:rsid w:val="00492AC3"/>
    <w:rPr>
      <w:rFonts w:ascii="仿宋_GB2312" w:eastAsia="仿宋_GB2312" w:hAnsi="宋体"/>
      <w:sz w:val="28"/>
      <w:lang w:val="en-US" w:eastAsia="zh-CN" w:bidi="ar-SA"/>
    </w:rPr>
  </w:style>
  <w:style w:type="character" w:customStyle="1" w:styleId="h130">
    <w:name w:val="h130"/>
    <w:basedOn w:val="a5"/>
    <w:rsid w:val="00492AC3"/>
  </w:style>
  <w:style w:type="character" w:customStyle="1" w:styleId="Char30">
    <w:name w:val="脚注文本 Char3"/>
    <w:basedOn w:val="a5"/>
    <w:link w:val="afffffd"/>
    <w:rsid w:val="00492AC3"/>
    <w:rPr>
      <w:rFonts w:ascii="宋体" w:eastAsia="Times New Roman"/>
      <w:sz w:val="18"/>
      <w:szCs w:val="18"/>
      <w:lang w:val="en-US" w:eastAsia="zh-CN"/>
    </w:rPr>
  </w:style>
  <w:style w:type="character" w:customStyle="1" w:styleId="Char15">
    <w:name w:val="页眉 Char1"/>
    <w:semiHidden/>
    <w:rsid w:val="00492AC3"/>
    <w:rPr>
      <w:sz w:val="18"/>
      <w:szCs w:val="18"/>
    </w:rPr>
  </w:style>
  <w:style w:type="character" w:customStyle="1" w:styleId="CharChar6">
    <w:name w:val="Char Char6"/>
    <w:rsid w:val="00492AC3"/>
    <w:rPr>
      <w:rFonts w:ascii="宋体" w:hAnsi="Courier New"/>
      <w:szCs w:val="21"/>
      <w:lang w:bidi="ar-SA"/>
    </w:rPr>
  </w:style>
  <w:style w:type="character" w:customStyle="1" w:styleId="Char21">
    <w:name w:val="页脚 Char2"/>
    <w:aliases w:val="fo Char,footer odd Char,odd Char,footer Final Char,Footer-Even Char"/>
    <w:rsid w:val="00492AC3"/>
    <w:rPr>
      <w:rFonts w:eastAsia="宋体"/>
      <w:kern w:val="2"/>
      <w:sz w:val="18"/>
      <w:szCs w:val="18"/>
      <w:lang w:val="en-US" w:eastAsia="zh-CN" w:bidi="ar-SA"/>
    </w:rPr>
  </w:style>
  <w:style w:type="character" w:customStyle="1" w:styleId="Charf8">
    <w:name w:val="表编号 Char"/>
    <w:locked/>
    <w:rsid w:val="00492AC3"/>
    <w:rPr>
      <w:rFonts w:ascii="宋体" w:eastAsia="宋体" w:hAnsi="宋体"/>
      <w:kern w:val="2"/>
      <w:sz w:val="24"/>
      <w:lang w:val="en-US" w:eastAsia="zh-CN" w:bidi="ar-SA"/>
    </w:rPr>
  </w:style>
  <w:style w:type="character" w:customStyle="1" w:styleId="CharChar12">
    <w:name w:val="Char Char12"/>
    <w:rsid w:val="00492AC3"/>
    <w:rPr>
      <w:rFonts w:eastAsia="宋体"/>
      <w:kern w:val="2"/>
      <w:sz w:val="18"/>
      <w:szCs w:val="18"/>
      <w:lang w:val="en-US" w:eastAsia="zh-CN" w:bidi="ar-SA"/>
    </w:rPr>
  </w:style>
  <w:style w:type="character" w:customStyle="1" w:styleId="GW-Char">
    <w:name w:val="GW-正文 Char"/>
    <w:rsid w:val="00492AC3"/>
    <w:rPr>
      <w:rFonts w:eastAsia="仿宋_GB2312"/>
      <w:sz w:val="24"/>
      <w:szCs w:val="24"/>
      <w:lang w:val="en-US" w:eastAsia="zh-CN" w:bidi="ar-SA"/>
    </w:rPr>
  </w:style>
  <w:style w:type="character" w:customStyle="1" w:styleId="Char16">
    <w:name w:val="页脚 Char1"/>
    <w:semiHidden/>
    <w:rsid w:val="00492AC3"/>
    <w:rPr>
      <w:sz w:val="18"/>
      <w:szCs w:val="18"/>
    </w:rPr>
  </w:style>
  <w:style w:type="character" w:customStyle="1" w:styleId="CharChar1">
    <w:name w:val="Char Char1"/>
    <w:rsid w:val="00492AC3"/>
    <w:rPr>
      <w:rFonts w:ascii="宋体" w:eastAsia="宋体" w:hAnsi="宋体" w:hint="eastAsia"/>
      <w:kern w:val="2"/>
      <w:sz w:val="18"/>
      <w:lang w:val="en-US" w:eastAsia="zh-CN" w:bidi="ar-SA"/>
    </w:rPr>
  </w:style>
  <w:style w:type="character" w:customStyle="1" w:styleId="label">
    <w:name w:val="label"/>
    <w:basedOn w:val="a5"/>
    <w:rsid w:val="00492AC3"/>
  </w:style>
  <w:style w:type="character" w:customStyle="1" w:styleId="Char17">
    <w:name w:val="正文格式 Char1"/>
    <w:locked/>
    <w:rsid w:val="00492AC3"/>
    <w:rPr>
      <w:sz w:val="24"/>
      <w:lang w:bidi="ar-SA"/>
    </w:rPr>
  </w:style>
  <w:style w:type="character" w:customStyle="1" w:styleId="FooterChar">
    <w:name w:val="Footer Char"/>
    <w:locked/>
    <w:rsid w:val="00492AC3"/>
    <w:rPr>
      <w:rFonts w:eastAsia="宋体"/>
      <w:kern w:val="2"/>
      <w:sz w:val="18"/>
      <w:szCs w:val="18"/>
      <w:lang w:val="en-US" w:eastAsia="zh-CN" w:bidi="ar-SA"/>
    </w:rPr>
  </w:style>
  <w:style w:type="character" w:customStyle="1" w:styleId="2Char10">
    <w:name w:val="正文文本缩进 2 Char1"/>
    <w:rsid w:val="00492AC3"/>
    <w:rPr>
      <w:rFonts w:ascii="Times New Roman" w:eastAsia="宋体" w:hAnsi="Times New Roman" w:cs="Times New Roman"/>
      <w:szCs w:val="24"/>
    </w:rPr>
  </w:style>
  <w:style w:type="character" w:customStyle="1" w:styleId="px121">
    <w:name w:val="px121"/>
    <w:basedOn w:val="a5"/>
    <w:rsid w:val="00492AC3"/>
  </w:style>
  <w:style w:type="character" w:customStyle="1" w:styleId="Charf9">
    <w:name w:val="文字样式 Char"/>
    <w:link w:val="afffffe"/>
    <w:rsid w:val="00492AC3"/>
    <w:rPr>
      <w:rFonts w:eastAsia="宋体"/>
      <w:sz w:val="24"/>
    </w:rPr>
  </w:style>
  <w:style w:type="character" w:customStyle="1" w:styleId="Char18">
    <w:name w:val="正文文本 Char1"/>
    <w:rsid w:val="00492AC3"/>
    <w:rPr>
      <w:rFonts w:ascii="Times New Roman" w:eastAsia="宋体" w:hAnsi="Times New Roman" w:cs="Times New Roman"/>
      <w:szCs w:val="24"/>
    </w:rPr>
  </w:style>
  <w:style w:type="character" w:customStyle="1" w:styleId="Char22">
    <w:name w:val="纯文本 Char2"/>
    <w:aliases w:val="普通文字1 Char1,普通文字2 Char1,普通文字3 Char1,普通文字4 Char1,普通文字5 Char1,普通文字6 Char1,普通文字11 Char1,普通文字21 Char1,普通文字31 Char1,普通文字41 Char1,普通文字7 Char1,小 Char1,纯文本 Char Char Char Char2,普通文字 Char Char2,纯文本 Char Char Char2,纯文本 Char Char3,普通文字 Char Char Char1"/>
    <w:locked/>
    <w:rsid w:val="00492AC3"/>
    <w:rPr>
      <w:rFonts w:ascii="宋体" w:eastAsia="宋体" w:hAnsi="Courier New" w:cs="Courier New"/>
      <w:kern w:val="2"/>
      <w:sz w:val="21"/>
      <w:szCs w:val="21"/>
      <w:lang w:val="en-US" w:eastAsia="zh-CN" w:bidi="ar-SA"/>
    </w:rPr>
  </w:style>
  <w:style w:type="character" w:customStyle="1" w:styleId="value">
    <w:name w:val="value"/>
    <w:basedOn w:val="a5"/>
    <w:rsid w:val="00492AC3"/>
  </w:style>
  <w:style w:type="character" w:customStyle="1" w:styleId="affffff">
    <w:name w:val="（符号）邀请函中一、"/>
    <w:rsid w:val="00492AC3"/>
    <w:rPr>
      <w:rFonts w:ascii="黑体" w:eastAsia="黑体" w:hAnsi="黑体" w:hint="eastAsia"/>
      <w:b/>
      <w:bCs/>
      <w:sz w:val="24"/>
    </w:rPr>
  </w:style>
  <w:style w:type="character" w:customStyle="1" w:styleId="CharChar3">
    <w:name w:val="Char Char3"/>
    <w:rsid w:val="00492AC3"/>
    <w:rPr>
      <w:rFonts w:ascii="宋体" w:eastAsia="宋体" w:hAnsi="Courier New" w:cs="Courier New"/>
      <w:kern w:val="2"/>
      <w:sz w:val="21"/>
      <w:szCs w:val="21"/>
      <w:lang w:val="en-US" w:eastAsia="zh-CN" w:bidi="ar-SA"/>
    </w:rPr>
  </w:style>
  <w:style w:type="character" w:customStyle="1" w:styleId="Charfa">
    <w:name w:val="脚注文本 Char"/>
    <w:rsid w:val="00492AC3"/>
    <w:rPr>
      <w:rFonts w:eastAsia="宋体"/>
      <w:kern w:val="2"/>
      <w:sz w:val="18"/>
      <w:szCs w:val="18"/>
      <w:lang w:val="en-US" w:eastAsia="zh-CN" w:bidi="ar-SA"/>
    </w:rPr>
  </w:style>
  <w:style w:type="character" w:customStyle="1" w:styleId="lxs1">
    <w:name w:val="lxs1"/>
    <w:rsid w:val="00492AC3"/>
    <w:rPr>
      <w:rFonts w:ascii="ˎ̥" w:hAnsi="ˎ̥" w:hint="default"/>
      <w:i w:val="0"/>
      <w:sz w:val="21"/>
    </w:rPr>
  </w:style>
  <w:style w:type="character" w:customStyle="1" w:styleId="CharChar14">
    <w:name w:val="Char Char14"/>
    <w:rsid w:val="00492AC3"/>
    <w:rPr>
      <w:rFonts w:eastAsia="宋体"/>
      <w:b/>
      <w:bCs/>
      <w:kern w:val="44"/>
      <w:sz w:val="44"/>
      <w:szCs w:val="44"/>
      <w:lang w:val="en-US" w:eastAsia="zh-CN" w:bidi="ar-SA"/>
    </w:rPr>
  </w:style>
  <w:style w:type="character" w:customStyle="1" w:styleId="Char19">
    <w:name w:val="脚注文本 Char1"/>
    <w:rsid w:val="00492AC3"/>
    <w:rPr>
      <w:sz w:val="18"/>
      <w:szCs w:val="18"/>
      <w:lang w:bidi="ar-SA"/>
    </w:rPr>
  </w:style>
  <w:style w:type="character" w:customStyle="1" w:styleId="Char">
    <w:name w:val="正文首行缩进两字符 Char"/>
    <w:link w:val="a9"/>
    <w:rsid w:val="00492AC3"/>
    <w:rPr>
      <w:rFonts w:ascii="Times New Roman" w:eastAsia="宋体" w:hAnsi="Times New Roman" w:cs="Times New Roman"/>
      <w:szCs w:val="24"/>
    </w:rPr>
  </w:style>
  <w:style w:type="character" w:customStyle="1" w:styleId="Charfb">
    <w:name w:val="图 Char"/>
    <w:locked/>
    <w:rsid w:val="00492AC3"/>
    <w:rPr>
      <w:rFonts w:ascii="宋体" w:eastAsia="宋体" w:hAnsi="宋体"/>
      <w:b/>
      <w:kern w:val="2"/>
      <w:sz w:val="21"/>
      <w:lang w:val="en-US" w:eastAsia="zh-CN" w:bidi="ar-SA"/>
    </w:rPr>
  </w:style>
  <w:style w:type="character" w:customStyle="1" w:styleId="HTMLChar1">
    <w:name w:val="HTML 预设格式 Char1"/>
    <w:rsid w:val="00492AC3"/>
    <w:rPr>
      <w:rFonts w:ascii="Courier New" w:eastAsia="宋体" w:hAnsi="Courier New" w:cs="Courier New"/>
      <w:sz w:val="20"/>
      <w:szCs w:val="20"/>
    </w:rPr>
  </w:style>
  <w:style w:type="character" w:customStyle="1" w:styleId="2fd">
    <w:name w:val="正文2"/>
    <w:basedOn w:val="a5"/>
    <w:qFormat/>
    <w:rsid w:val="00492AC3"/>
  </w:style>
  <w:style w:type="character" w:customStyle="1" w:styleId="3Char10">
    <w:name w:val="正文文本缩进 3 Char1"/>
    <w:rsid w:val="00492AC3"/>
    <w:rPr>
      <w:rFonts w:ascii="Times New Roman" w:eastAsia="宋体" w:hAnsi="Times New Roman" w:cs="Times New Roman"/>
      <w:sz w:val="16"/>
      <w:szCs w:val="16"/>
    </w:rPr>
  </w:style>
  <w:style w:type="character" w:customStyle="1" w:styleId="1Char0">
    <w:name w:val="普通文字1 Char"/>
    <w:aliases w:val="普通文字2 Char,普通文字3 Char,普通文字4 Char,普通文字5 Char,普通文字6 Char,普通文字11 Char,普通文字21 Char,普通文字31 Char,普通文字41 Char,普通文字7 Char,小 Char,纯文本 Char Char Char Char1,普通文字 Char Char1,纯文本 Char Char Char1,纯文本 Char Char2,普通文字 Char Char Char,正 文 1 Char,Texte Char"/>
    <w:rsid w:val="00492AC3"/>
    <w:rPr>
      <w:rFonts w:ascii="宋体" w:eastAsia="宋体" w:hAnsi="Courier New"/>
      <w:kern w:val="2"/>
      <w:sz w:val="21"/>
      <w:lang w:val="en-US" w:eastAsia="zh-CN" w:bidi="ar-SA"/>
    </w:rPr>
  </w:style>
  <w:style w:type="character" w:customStyle="1" w:styleId="z-Char">
    <w:name w:val="z-窗体底端 Char"/>
    <w:basedOn w:val="a5"/>
    <w:link w:val="z-"/>
    <w:rsid w:val="00492AC3"/>
    <w:rPr>
      <w:rFonts w:ascii="Arial" w:hAnsi="Arial" w:cs="Arial"/>
      <w:vanish/>
      <w:sz w:val="16"/>
      <w:szCs w:val="16"/>
    </w:rPr>
  </w:style>
  <w:style w:type="character" w:customStyle="1" w:styleId="3CharCharChar">
    <w:name w:val="标题 3 Char Char Char"/>
    <w:aliases w:val="标题 3 Char Char Char Char Char Char Char Char Char Char Char Char Char Char Char"/>
    <w:rsid w:val="00492AC3"/>
    <w:rPr>
      <w:rFonts w:eastAsia="宋体"/>
      <w:b/>
      <w:kern w:val="2"/>
      <w:sz w:val="32"/>
      <w:lang w:val="en-US" w:eastAsia="zh-CN"/>
    </w:rPr>
  </w:style>
  <w:style w:type="character" w:customStyle="1" w:styleId="z-Char0">
    <w:name w:val="z-窗体顶端 Char"/>
    <w:basedOn w:val="a5"/>
    <w:link w:val="z-0"/>
    <w:rsid w:val="00492AC3"/>
    <w:rPr>
      <w:rFonts w:ascii="Arial" w:hAnsi="Arial" w:cs="Arial"/>
      <w:vanish/>
      <w:sz w:val="16"/>
      <w:szCs w:val="16"/>
    </w:rPr>
  </w:style>
  <w:style w:type="character" w:customStyle="1" w:styleId="font1">
    <w:name w:val="font1"/>
    <w:rsid w:val="00492AC3"/>
    <w:rPr>
      <w:strike w:val="0"/>
      <w:dstrike w:val="0"/>
      <w:color w:val="999999"/>
      <w:sz w:val="18"/>
      <w:u w:val="none"/>
    </w:rPr>
  </w:style>
  <w:style w:type="character" w:customStyle="1" w:styleId="unnamed31">
    <w:name w:val="unnamed31"/>
    <w:rsid w:val="00492AC3"/>
    <w:rPr>
      <w:sz w:val="22"/>
    </w:rPr>
  </w:style>
  <w:style w:type="character" w:customStyle="1" w:styleId="HTMLChar2">
    <w:name w:val="HTML 预设格式 Char2"/>
    <w:basedOn w:val="a5"/>
    <w:rsid w:val="00492AC3"/>
    <w:rPr>
      <w:rFonts w:ascii="Courier New" w:hAnsi="Courier New"/>
    </w:rPr>
  </w:style>
  <w:style w:type="character" w:customStyle="1" w:styleId="CharCharChar">
    <w:name w:val="正文段 Char Char Char"/>
    <w:locked/>
    <w:rsid w:val="00492AC3"/>
    <w:rPr>
      <w:rFonts w:ascii="宋体" w:eastAsia="宋体" w:hAnsi="宋体"/>
      <w:kern w:val="2"/>
      <w:sz w:val="28"/>
      <w:lang w:val="en-US" w:eastAsia="zh-CN" w:bidi="ar-SA"/>
    </w:rPr>
  </w:style>
  <w:style w:type="character" w:customStyle="1" w:styleId="unnamed11">
    <w:name w:val="unnamed11"/>
    <w:rsid w:val="00492AC3"/>
    <w:rPr>
      <w:rFonts w:ascii="ˎ̥" w:hAnsi="ˎ̥" w:hint="default"/>
      <w:sz w:val="14"/>
      <w:vertAlign w:val="superscript"/>
    </w:rPr>
  </w:style>
  <w:style w:type="character" w:customStyle="1" w:styleId="Char1a">
    <w:name w:val="正文文本缩进 Char1"/>
    <w:rsid w:val="00492AC3"/>
    <w:rPr>
      <w:rFonts w:ascii="Times New Roman" w:eastAsia="宋体" w:hAnsi="Times New Roman" w:cs="Times New Roman"/>
      <w:szCs w:val="24"/>
    </w:rPr>
  </w:style>
  <w:style w:type="paragraph" w:customStyle="1" w:styleId="11511">
    <w:name w:val="样式 样式 样式 正式标题 宋体 小一 加粗 居中 + 段前: 1 行 + 段前: 1.5 行 段后: 1 行 + 段前: 1 ..."/>
    <w:basedOn w:val="a4"/>
    <w:rsid w:val="00492AC3"/>
    <w:pPr>
      <w:spacing w:beforeLines="100" w:afterLines="150" w:line="360" w:lineRule="auto"/>
      <w:jc w:val="center"/>
    </w:pPr>
    <w:rPr>
      <w:rFonts w:ascii="Arial" w:hAnsi="Arial" w:cs="宋体"/>
      <w:b/>
      <w:bCs/>
      <w:kern w:val="0"/>
      <w:sz w:val="72"/>
      <w:szCs w:val="72"/>
    </w:rPr>
  </w:style>
  <w:style w:type="paragraph" w:customStyle="1" w:styleId="xl30">
    <w:name w:val="xl30"/>
    <w:basedOn w:val="a4"/>
    <w:rsid w:val="00492AC3"/>
    <w:pPr>
      <w:widowControl/>
      <w:spacing w:before="100" w:beforeAutospacing="1" w:after="100" w:afterAutospacing="1"/>
      <w:jc w:val="center"/>
      <w:textAlignment w:val="center"/>
    </w:pPr>
    <w:rPr>
      <w:rFonts w:ascii="宋体" w:eastAsia="Arial Unicode MS"/>
      <w:kern w:val="0"/>
      <w:sz w:val="24"/>
      <w:szCs w:val="20"/>
    </w:rPr>
  </w:style>
  <w:style w:type="paragraph" w:customStyle="1" w:styleId="xl45">
    <w:name w:val="xl45"/>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3366FF"/>
      <w:kern w:val="0"/>
      <w:sz w:val="20"/>
      <w:szCs w:val="20"/>
    </w:rPr>
  </w:style>
  <w:style w:type="paragraph" w:customStyle="1" w:styleId="CharChar1CharCharCharCharCharCharCharCharCharCharCharCharCharChar">
    <w:name w:val="Char Char1 Char Char Char Char Char Char Char Char Char Char Char Char Char Char"/>
    <w:basedOn w:val="a4"/>
    <w:rsid w:val="00492AC3"/>
    <w:pPr>
      <w:widowControl/>
      <w:spacing w:after="160" w:line="240" w:lineRule="exact"/>
      <w:jc w:val="left"/>
    </w:pPr>
    <w:rPr>
      <w:rFonts w:ascii="Verdana" w:hAnsi="Verdana"/>
      <w:kern w:val="0"/>
      <w:sz w:val="20"/>
      <w:szCs w:val="20"/>
      <w:lang w:eastAsia="en-US"/>
    </w:rPr>
  </w:style>
  <w:style w:type="paragraph" w:customStyle="1" w:styleId="11">
    <w:name w:val="（符号）三标题1.1"/>
    <w:basedOn w:val="a4"/>
    <w:rsid w:val="00492AC3"/>
    <w:pPr>
      <w:numPr>
        <w:ilvl w:val="1"/>
        <w:numId w:val="1"/>
      </w:numPr>
      <w:tabs>
        <w:tab w:val="left" w:pos="700"/>
      </w:tabs>
      <w:spacing w:line="500" w:lineRule="exact"/>
    </w:pPr>
    <w:rPr>
      <w:rFonts w:ascii="宋体" w:hAnsi="宋体"/>
      <w:kern w:val="0"/>
      <w:sz w:val="24"/>
      <w:szCs w:val="20"/>
    </w:rPr>
  </w:style>
  <w:style w:type="paragraph" w:customStyle="1" w:styleId="affffff0">
    <w:name w:val="段"/>
    <w:rsid w:val="00492AC3"/>
    <w:pPr>
      <w:autoSpaceDE w:val="0"/>
      <w:autoSpaceDN w:val="0"/>
      <w:ind w:firstLineChars="200" w:firstLine="200"/>
      <w:jc w:val="both"/>
    </w:pPr>
    <w:rPr>
      <w:rFonts w:ascii="宋体" w:eastAsia="宋体" w:hAnsi="Times New Roman" w:cs="Times New Roman"/>
      <w:kern w:val="0"/>
      <w:szCs w:val="20"/>
    </w:rPr>
  </w:style>
  <w:style w:type="paragraph" w:customStyle="1" w:styleId="xl27">
    <w:name w:val="xl27"/>
    <w:basedOn w:val="a4"/>
    <w:rsid w:val="00492AC3"/>
    <w:pPr>
      <w:widowControl/>
      <w:spacing w:before="100" w:beforeAutospacing="1" w:after="100" w:afterAutospacing="1"/>
      <w:jc w:val="right"/>
    </w:pPr>
    <w:rPr>
      <w:rFonts w:ascii="宋体" w:hAnsi="宋体" w:cs="宋体"/>
      <w:kern w:val="0"/>
      <w:sz w:val="20"/>
      <w:szCs w:val="20"/>
    </w:rPr>
  </w:style>
  <w:style w:type="paragraph" w:customStyle="1" w:styleId="xl57">
    <w:name w:val="xl57"/>
    <w:basedOn w:val="a4"/>
    <w:rsid w:val="00492AC3"/>
    <w:pPr>
      <w:widowControl/>
      <w:spacing w:before="100" w:beforeAutospacing="1" w:after="100" w:afterAutospacing="1"/>
      <w:jc w:val="center"/>
    </w:pPr>
    <w:rPr>
      <w:rFonts w:ascii="Arial" w:hAnsi="Arial" w:cs="Arial"/>
      <w:b/>
      <w:bCs/>
      <w:kern w:val="0"/>
      <w:sz w:val="20"/>
      <w:szCs w:val="20"/>
    </w:rPr>
  </w:style>
  <w:style w:type="paragraph" w:customStyle="1" w:styleId="affffff1">
    <w:name w:val="正文格式"/>
    <w:basedOn w:val="a4"/>
    <w:rsid w:val="00492AC3"/>
    <w:pPr>
      <w:widowControl/>
      <w:adjustRightInd w:val="0"/>
      <w:snapToGrid w:val="0"/>
      <w:spacing w:line="360" w:lineRule="auto"/>
      <w:ind w:firstLine="482"/>
      <w:jc w:val="left"/>
    </w:pPr>
    <w:rPr>
      <w:rFonts w:ascii="宋体"/>
      <w:kern w:val="0"/>
      <w:sz w:val="24"/>
      <w:szCs w:val="20"/>
    </w:rPr>
  </w:style>
  <w:style w:type="paragraph" w:customStyle="1" w:styleId="xl50">
    <w:name w:val="xl50"/>
    <w:basedOn w:val="a4"/>
    <w:rsid w:val="00492AC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63">
    <w:name w:val="xl63"/>
    <w:basedOn w:val="a4"/>
    <w:rsid w:val="00492AC3"/>
    <w:pPr>
      <w:widowControl/>
      <w:spacing w:before="100" w:beforeAutospacing="1" w:after="100" w:afterAutospacing="1"/>
      <w:jc w:val="center"/>
    </w:pPr>
    <w:rPr>
      <w:rFonts w:ascii="宋体" w:hAnsi="宋体" w:cs="宋体"/>
      <w:b/>
      <w:bCs/>
      <w:kern w:val="0"/>
      <w:sz w:val="28"/>
      <w:szCs w:val="28"/>
    </w:rPr>
  </w:style>
  <w:style w:type="paragraph" w:customStyle="1" w:styleId="xl37">
    <w:name w:val="xl37"/>
    <w:basedOn w:val="a4"/>
    <w:rsid w:val="00492AC3"/>
    <w:pPr>
      <w:widowControl/>
      <w:spacing w:before="100" w:beforeAutospacing="1" w:after="100" w:afterAutospacing="1"/>
      <w:jc w:val="left"/>
    </w:pPr>
    <w:rPr>
      <w:rFonts w:ascii="宋体" w:hAnsi="宋体" w:cs="宋体"/>
      <w:color w:val="000000"/>
      <w:kern w:val="0"/>
      <w:sz w:val="20"/>
      <w:szCs w:val="20"/>
    </w:rPr>
  </w:style>
  <w:style w:type="paragraph" w:customStyle="1" w:styleId="xl49">
    <w:name w:val="xl49"/>
    <w:basedOn w:val="a4"/>
    <w:rsid w:val="00492AC3"/>
    <w:pPr>
      <w:widowControl/>
      <w:spacing w:before="100" w:beforeAutospacing="1" w:after="100" w:afterAutospacing="1"/>
      <w:jc w:val="center"/>
    </w:pPr>
    <w:rPr>
      <w:rFonts w:ascii="Helv" w:hAnsi="Helv" w:cs="宋体"/>
      <w:kern w:val="0"/>
      <w:sz w:val="18"/>
      <w:szCs w:val="18"/>
    </w:rPr>
  </w:style>
  <w:style w:type="paragraph" w:customStyle="1" w:styleId="affffff2">
    <w:name w:val="正文样式文本"/>
    <w:basedOn w:val="a4"/>
    <w:rsid w:val="00492AC3"/>
    <w:pPr>
      <w:spacing w:beforeLines="50" w:afterLines="50" w:line="360" w:lineRule="auto"/>
      <w:ind w:firstLineChars="200" w:firstLine="480"/>
    </w:pPr>
    <w:rPr>
      <w:rFonts w:ascii="Calibri" w:hAnsi="Calibri"/>
      <w:kern w:val="0"/>
      <w:sz w:val="24"/>
      <w:szCs w:val="20"/>
    </w:rPr>
  </w:style>
  <w:style w:type="paragraph" w:customStyle="1" w:styleId="p15">
    <w:name w:val="p15"/>
    <w:basedOn w:val="a4"/>
    <w:rsid w:val="00492AC3"/>
    <w:pPr>
      <w:widowControl/>
      <w:spacing w:before="100" w:beforeAutospacing="1" w:after="100" w:afterAutospacing="1"/>
      <w:jc w:val="left"/>
    </w:pPr>
    <w:rPr>
      <w:rFonts w:ascii="宋体" w:hAnsi="宋体" w:cs="宋体"/>
      <w:kern w:val="0"/>
      <w:sz w:val="24"/>
      <w:szCs w:val="20"/>
    </w:rPr>
  </w:style>
  <w:style w:type="paragraph" w:styleId="affffff3">
    <w:name w:val="caption"/>
    <w:basedOn w:val="a4"/>
    <w:next w:val="a4"/>
    <w:qFormat/>
    <w:rsid w:val="00492AC3"/>
    <w:pPr>
      <w:jc w:val="center"/>
    </w:pPr>
    <w:rPr>
      <w:rFonts w:ascii="Arial" w:eastAsia="黑体" w:hAnsi="Arial"/>
      <w:kern w:val="0"/>
      <w:sz w:val="34"/>
      <w:szCs w:val="20"/>
    </w:rPr>
  </w:style>
  <w:style w:type="paragraph" w:styleId="TOC">
    <w:name w:val="TOC Heading"/>
    <w:basedOn w:val="10"/>
    <w:next w:val="a4"/>
    <w:qFormat/>
    <w:rsid w:val="00492AC3"/>
    <w:pPr>
      <w:widowControl/>
      <w:spacing w:before="480" w:after="0" w:line="276" w:lineRule="auto"/>
      <w:jc w:val="left"/>
      <w:outlineLvl w:val="9"/>
    </w:pPr>
    <w:rPr>
      <w:rFonts w:ascii="Cambria" w:hAnsi="Cambria"/>
      <w:color w:val="365F91"/>
      <w:kern w:val="0"/>
      <w:sz w:val="28"/>
      <w:szCs w:val="28"/>
    </w:rPr>
  </w:style>
  <w:style w:type="paragraph" w:customStyle="1" w:styleId="xl26">
    <w:name w:val="xl26"/>
    <w:basedOn w:val="a4"/>
    <w:rsid w:val="00492AC3"/>
    <w:pPr>
      <w:widowControl/>
      <w:spacing w:before="100" w:beforeAutospacing="1" w:after="100" w:afterAutospacing="1"/>
      <w:jc w:val="center"/>
    </w:pPr>
    <w:rPr>
      <w:rFonts w:ascii="宋体" w:hAnsi="宋体" w:cs="宋体"/>
      <w:kern w:val="0"/>
      <w:sz w:val="20"/>
      <w:szCs w:val="20"/>
    </w:rPr>
  </w:style>
  <w:style w:type="paragraph" w:customStyle="1" w:styleId="CharCharCharCharCharCharChar">
    <w:name w:val="Char Char Char Char Char Char Char"/>
    <w:basedOn w:val="a4"/>
    <w:rsid w:val="00492AC3"/>
    <w:rPr>
      <w:rFonts w:ascii="仿宋_GB2312" w:eastAsia="仿宋_GB2312"/>
      <w:b/>
      <w:kern w:val="0"/>
      <w:sz w:val="32"/>
      <w:szCs w:val="32"/>
    </w:rPr>
  </w:style>
  <w:style w:type="paragraph" w:customStyle="1" w:styleId="Char23">
    <w:name w:val="Char2"/>
    <w:basedOn w:val="afe"/>
    <w:rsid w:val="00492AC3"/>
    <w:pPr>
      <w:widowControl w:val="0"/>
      <w:shd w:val="clear" w:color="auto" w:fill="000080"/>
      <w:jc w:val="both"/>
    </w:pPr>
    <w:rPr>
      <w:rFonts w:eastAsia="宋体" w:cs="Times New Roman"/>
      <w:color w:val="auto"/>
      <w:kern w:val="0"/>
      <w:sz w:val="24"/>
      <w:lang w:val="en-US"/>
    </w:rPr>
  </w:style>
  <w:style w:type="paragraph" w:customStyle="1" w:styleId="xl55">
    <w:name w:val="xl55"/>
    <w:basedOn w:val="a4"/>
    <w:rsid w:val="00492AC3"/>
    <w:pPr>
      <w:widowControl/>
      <w:spacing w:before="100" w:beforeAutospacing="1" w:after="100" w:afterAutospacing="1"/>
      <w:jc w:val="left"/>
    </w:pPr>
    <w:rPr>
      <w:rFonts w:ascii="Arial" w:hAnsi="Arial" w:cs="Arial"/>
      <w:kern w:val="0"/>
      <w:sz w:val="20"/>
      <w:szCs w:val="20"/>
    </w:rPr>
  </w:style>
  <w:style w:type="paragraph" w:customStyle="1" w:styleId="xl43">
    <w:name w:val="xl43"/>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affffff4">
    <w:name w:val="标书正文格式"/>
    <w:rsid w:val="00492AC3"/>
    <w:pPr>
      <w:spacing w:line="360" w:lineRule="auto"/>
      <w:ind w:firstLineChars="200" w:firstLine="200"/>
    </w:pPr>
    <w:rPr>
      <w:rFonts w:ascii="Times New Roman" w:eastAsia="楷体_GB2312" w:hAnsi="Times New Roman" w:cs="Times New Roman"/>
      <w:sz w:val="24"/>
      <w:szCs w:val="20"/>
    </w:rPr>
  </w:style>
  <w:style w:type="paragraph" w:customStyle="1" w:styleId="xl24">
    <w:name w:val="xl24"/>
    <w:basedOn w:val="a4"/>
    <w:rsid w:val="00492AC3"/>
    <w:pPr>
      <w:widowControl/>
      <w:spacing w:before="100" w:beforeAutospacing="1" w:after="100" w:afterAutospacing="1"/>
      <w:jc w:val="left"/>
    </w:pPr>
    <w:rPr>
      <w:rFonts w:ascii="宋体" w:hAnsi="宋体" w:cs="宋体"/>
      <w:kern w:val="0"/>
      <w:sz w:val="20"/>
      <w:szCs w:val="20"/>
    </w:rPr>
  </w:style>
  <w:style w:type="paragraph" w:customStyle="1" w:styleId="xl25">
    <w:name w:val="xl25"/>
    <w:basedOn w:val="a4"/>
    <w:rsid w:val="00492AC3"/>
    <w:pPr>
      <w:widowControl/>
      <w:spacing w:before="100" w:beforeAutospacing="1" w:after="100" w:afterAutospacing="1"/>
      <w:jc w:val="left"/>
    </w:pPr>
    <w:rPr>
      <w:rFonts w:ascii="宋体" w:hAnsi="宋体" w:cs="宋体"/>
      <w:color w:val="000000"/>
      <w:kern w:val="0"/>
      <w:sz w:val="20"/>
      <w:szCs w:val="20"/>
    </w:rPr>
  </w:style>
  <w:style w:type="paragraph" w:customStyle="1" w:styleId="ParaCharCharCharCharCharCharCharCharChar1CharCharCharChar">
    <w:name w:val="默认段落字体 Para Char Char Char Char Char Char Char Char Char1 Char Char Char Char"/>
    <w:basedOn w:val="a4"/>
    <w:rsid w:val="00492AC3"/>
    <w:rPr>
      <w:rFonts w:ascii="Tahoma" w:hAnsi="Tahoma"/>
      <w:kern w:val="0"/>
      <w:sz w:val="24"/>
      <w:szCs w:val="20"/>
    </w:rPr>
  </w:style>
  <w:style w:type="paragraph" w:customStyle="1" w:styleId="a1">
    <w:name w:val="实施日期"/>
    <w:basedOn w:val="a4"/>
    <w:rsid w:val="00492AC3"/>
    <w:pPr>
      <w:framePr w:w="4000" w:h="473" w:hRule="exact" w:vSpace="180" w:wrap="around" w:hAnchor="margin" w:xAlign="right" w:y="13511" w:anchorLock="1"/>
      <w:widowControl/>
      <w:numPr>
        <w:ilvl w:val="4"/>
        <w:numId w:val="1"/>
      </w:numPr>
      <w:tabs>
        <w:tab w:val="left" w:pos="2551"/>
      </w:tabs>
      <w:jc w:val="right"/>
    </w:pPr>
    <w:rPr>
      <w:rFonts w:ascii="宋体" w:eastAsia="黑体"/>
      <w:kern w:val="0"/>
      <w:sz w:val="28"/>
      <w:szCs w:val="20"/>
    </w:rPr>
  </w:style>
  <w:style w:type="paragraph" w:customStyle="1" w:styleId="tablehead">
    <w:name w:val="table head"/>
    <w:basedOn w:val="a4"/>
    <w:rsid w:val="00492AC3"/>
    <w:pPr>
      <w:keepNext/>
      <w:keepLines/>
      <w:adjustRightInd w:val="0"/>
      <w:spacing w:line="312" w:lineRule="atLeast"/>
      <w:jc w:val="center"/>
      <w:textAlignment w:val="baseline"/>
    </w:pPr>
    <w:rPr>
      <w:rFonts w:ascii="宋体"/>
      <w:b/>
      <w:kern w:val="0"/>
      <w:sz w:val="34"/>
      <w:szCs w:val="20"/>
    </w:rPr>
  </w:style>
  <w:style w:type="paragraph" w:customStyle="1" w:styleId="a2">
    <w:name w:val="编号，四号"/>
    <w:basedOn w:val="a4"/>
    <w:qFormat/>
    <w:rsid w:val="00492AC3"/>
    <w:pPr>
      <w:widowControl/>
      <w:numPr>
        <w:numId w:val="2"/>
      </w:numPr>
      <w:tabs>
        <w:tab w:val="left" w:pos="360"/>
      </w:tabs>
      <w:spacing w:beforeLines="50" w:line="360" w:lineRule="auto"/>
    </w:pPr>
    <w:rPr>
      <w:rFonts w:ascii="宋体" w:eastAsia="仿宋_GB2312"/>
      <w:kern w:val="0"/>
      <w:sz w:val="28"/>
      <w:szCs w:val="20"/>
    </w:rPr>
  </w:style>
  <w:style w:type="paragraph" w:customStyle="1" w:styleId="xl60">
    <w:name w:val="xl60"/>
    <w:basedOn w:val="a4"/>
    <w:rsid w:val="00492AC3"/>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黑体" w:cs="宋体"/>
      <w:kern w:val="0"/>
      <w:sz w:val="18"/>
      <w:szCs w:val="18"/>
    </w:rPr>
  </w:style>
  <w:style w:type="paragraph" w:customStyle="1" w:styleId="affffff5">
    <w:name w:val="一般正文"/>
    <w:basedOn w:val="a4"/>
    <w:rsid w:val="00492AC3"/>
    <w:pPr>
      <w:tabs>
        <w:tab w:val="left" w:pos="5795"/>
      </w:tabs>
      <w:suppressAutoHyphens/>
      <w:adjustRightInd w:val="0"/>
      <w:spacing w:line="360" w:lineRule="auto"/>
      <w:ind w:left="1" w:hanging="1"/>
      <w:textAlignment w:val="baseline"/>
    </w:pPr>
    <w:rPr>
      <w:rFonts w:ascii="宋体" w:hAnsi="宋体"/>
      <w:kern w:val="0"/>
      <w:sz w:val="24"/>
      <w:szCs w:val="20"/>
    </w:rPr>
  </w:style>
  <w:style w:type="paragraph" w:customStyle="1" w:styleId="xl28">
    <w:name w:val="xl28"/>
    <w:basedOn w:val="a4"/>
    <w:rsid w:val="00492AC3"/>
    <w:pPr>
      <w:widowControl/>
      <w:spacing w:before="100" w:beforeAutospacing="1" w:after="100" w:afterAutospacing="1"/>
      <w:jc w:val="right"/>
    </w:pPr>
    <w:rPr>
      <w:rFonts w:ascii="宋体" w:hAnsi="宋体" w:cs="宋体"/>
      <w:color w:val="000000"/>
      <w:kern w:val="0"/>
      <w:sz w:val="20"/>
      <w:szCs w:val="20"/>
    </w:rPr>
  </w:style>
  <w:style w:type="paragraph" w:customStyle="1" w:styleId="xl42">
    <w:name w:val="xl42"/>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Char24">
    <w:name w:val="Char2"/>
    <w:basedOn w:val="a4"/>
    <w:rsid w:val="00492AC3"/>
    <w:pPr>
      <w:widowControl/>
      <w:spacing w:after="160" w:line="240" w:lineRule="exact"/>
      <w:jc w:val="left"/>
    </w:pPr>
    <w:rPr>
      <w:rFonts w:ascii="宋体"/>
      <w:kern w:val="0"/>
      <w:sz w:val="34"/>
      <w:szCs w:val="20"/>
    </w:rPr>
  </w:style>
  <w:style w:type="paragraph" w:styleId="affffff6">
    <w:name w:val="Block Text"/>
    <w:basedOn w:val="a4"/>
    <w:rsid w:val="00492AC3"/>
    <w:pPr>
      <w:spacing w:line="400" w:lineRule="exact"/>
      <w:ind w:leftChars="-171" w:left="-359" w:rightChars="-327" w:right="-327" w:firstLine="720"/>
    </w:pPr>
    <w:rPr>
      <w:rFonts w:ascii="宋体" w:hAnsi="宋体"/>
      <w:kern w:val="0"/>
      <w:sz w:val="28"/>
      <w:szCs w:val="20"/>
    </w:rPr>
  </w:style>
  <w:style w:type="paragraph" w:customStyle="1" w:styleId="xl36">
    <w:name w:val="xl36"/>
    <w:basedOn w:val="a4"/>
    <w:rsid w:val="00492AC3"/>
    <w:pPr>
      <w:widowControl/>
      <w:spacing w:before="100" w:beforeAutospacing="1" w:after="100" w:afterAutospacing="1"/>
      <w:jc w:val="right"/>
    </w:pPr>
    <w:rPr>
      <w:rFonts w:ascii="宋体" w:hAnsi="宋体" w:cs="宋体"/>
      <w:color w:val="000000"/>
      <w:kern w:val="0"/>
      <w:sz w:val="20"/>
      <w:szCs w:val="20"/>
    </w:rPr>
  </w:style>
  <w:style w:type="paragraph" w:customStyle="1" w:styleId="Normal29">
    <w:name w:val="Normal_29"/>
    <w:rsid w:val="00492AC3"/>
    <w:pPr>
      <w:spacing w:before="120" w:after="240"/>
      <w:jc w:val="both"/>
    </w:pPr>
    <w:rPr>
      <w:rFonts w:ascii="Times New Roman" w:eastAsia="Times New Roman" w:hAnsi="Times New Roman" w:cs="Times New Roman"/>
      <w:kern w:val="0"/>
      <w:sz w:val="22"/>
      <w:lang w:eastAsia="en-US"/>
    </w:rPr>
  </w:style>
  <w:style w:type="paragraph" w:customStyle="1" w:styleId="xl40">
    <w:name w:val="xl40"/>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GW-">
    <w:name w:val="GW-正文"/>
    <w:qFormat/>
    <w:rsid w:val="00492AC3"/>
    <w:pPr>
      <w:spacing w:line="360" w:lineRule="auto"/>
      <w:ind w:firstLineChars="200" w:firstLine="200"/>
    </w:pPr>
    <w:rPr>
      <w:rFonts w:ascii="Times New Roman" w:eastAsia="仿宋_GB2312" w:hAnsi="Times New Roman" w:cs="Times New Roman"/>
      <w:kern w:val="0"/>
      <w:sz w:val="24"/>
      <w:szCs w:val="24"/>
    </w:rPr>
  </w:style>
  <w:style w:type="paragraph" w:customStyle="1" w:styleId="1ff5">
    <w:name w:val="列表1"/>
    <w:basedOn w:val="a4"/>
    <w:rsid w:val="00492AC3"/>
    <w:pPr>
      <w:spacing w:beforeLines="50" w:afterLines="50" w:line="360" w:lineRule="auto"/>
      <w:ind w:firstLine="482"/>
      <w:jc w:val="left"/>
    </w:pPr>
    <w:rPr>
      <w:rFonts w:ascii="宋体"/>
      <w:kern w:val="0"/>
      <w:sz w:val="34"/>
      <w:szCs w:val="20"/>
    </w:rPr>
  </w:style>
  <w:style w:type="paragraph" w:customStyle="1" w:styleId="affffff7">
    <w:name w:val="表格（小四号字）"/>
    <w:basedOn w:val="a4"/>
    <w:rsid w:val="00492AC3"/>
    <w:pPr>
      <w:keepNext/>
      <w:adjustRightInd w:val="0"/>
      <w:jc w:val="center"/>
    </w:pPr>
    <w:rPr>
      <w:rFonts w:ascii="宋体" w:hAnsi="宋体"/>
      <w:kern w:val="0"/>
      <w:sz w:val="34"/>
      <w:szCs w:val="20"/>
      <w:lang w:val="en-GB"/>
    </w:rPr>
  </w:style>
  <w:style w:type="paragraph" w:customStyle="1" w:styleId="TableText">
    <w:name w:val="Table Text"/>
    <w:basedOn w:val="a4"/>
    <w:rsid w:val="00492AC3"/>
    <w:pPr>
      <w:widowControl/>
      <w:spacing w:before="60" w:after="60"/>
      <w:jc w:val="left"/>
    </w:pPr>
    <w:rPr>
      <w:rFonts w:ascii="宋体"/>
      <w:kern w:val="0"/>
      <w:sz w:val="34"/>
      <w:szCs w:val="20"/>
    </w:rPr>
  </w:style>
  <w:style w:type="paragraph" w:customStyle="1" w:styleId="CharChar1CharCharCharCharCharCharCharCharCharCharCharCharCharChar0">
    <w:name w:val="Char Char1 Char Char Char Char Char Char Char Char Char Char Char Char Char Char"/>
    <w:basedOn w:val="a4"/>
    <w:rsid w:val="00492AC3"/>
    <w:pPr>
      <w:widowControl/>
      <w:spacing w:after="160" w:line="240" w:lineRule="exact"/>
      <w:jc w:val="left"/>
    </w:pPr>
    <w:rPr>
      <w:rFonts w:ascii="Verdana" w:hAnsi="Verdana"/>
      <w:kern w:val="0"/>
      <w:sz w:val="20"/>
      <w:szCs w:val="20"/>
      <w:lang w:eastAsia="en-US"/>
    </w:rPr>
  </w:style>
  <w:style w:type="paragraph" w:customStyle="1" w:styleId="Normal30">
    <w:name w:val="Normal_30"/>
    <w:rsid w:val="00492AC3"/>
    <w:pPr>
      <w:spacing w:before="120" w:after="240"/>
      <w:jc w:val="both"/>
    </w:pPr>
    <w:rPr>
      <w:rFonts w:ascii="Times New Roman" w:eastAsia="Times New Roman" w:hAnsi="Times New Roman" w:cs="Times New Roman"/>
      <w:kern w:val="0"/>
      <w:sz w:val="22"/>
      <w:lang w:eastAsia="en-US"/>
    </w:rPr>
  </w:style>
  <w:style w:type="paragraph" w:styleId="z-">
    <w:name w:val="HTML Bottom of Form"/>
    <w:basedOn w:val="a4"/>
    <w:next w:val="a4"/>
    <w:link w:val="z-Char"/>
    <w:rsid w:val="00492AC3"/>
    <w:pPr>
      <w:pBdr>
        <w:top w:val="single" w:sz="6" w:space="1" w:color="auto"/>
      </w:pBdr>
      <w:jc w:val="center"/>
    </w:pPr>
    <w:rPr>
      <w:rFonts w:ascii="Arial" w:eastAsiaTheme="minorEastAsia" w:hAnsi="Arial" w:cs="Arial"/>
      <w:vanish/>
      <w:sz w:val="16"/>
      <w:szCs w:val="16"/>
    </w:rPr>
  </w:style>
  <w:style w:type="character" w:customStyle="1" w:styleId="z-Char1">
    <w:name w:val="z-窗体底端 Char1"/>
    <w:basedOn w:val="a5"/>
    <w:uiPriority w:val="99"/>
    <w:semiHidden/>
    <w:rsid w:val="00492AC3"/>
    <w:rPr>
      <w:rFonts w:ascii="Arial" w:eastAsia="宋体" w:hAnsi="Arial" w:cs="Arial"/>
      <w:vanish/>
      <w:sz w:val="16"/>
      <w:szCs w:val="16"/>
    </w:rPr>
  </w:style>
  <w:style w:type="paragraph" w:customStyle="1" w:styleId="affffff8">
    <w:name w:val="插图"/>
    <w:basedOn w:val="a4"/>
    <w:rsid w:val="00492AC3"/>
    <w:pPr>
      <w:spacing w:line="312" w:lineRule="auto"/>
      <w:jc w:val="center"/>
    </w:pPr>
    <w:rPr>
      <w:rFonts w:ascii="宋体"/>
      <w:kern w:val="0"/>
      <w:sz w:val="28"/>
      <w:szCs w:val="20"/>
      <w:lang w:val="zh-CN"/>
    </w:rPr>
  </w:style>
  <w:style w:type="paragraph" w:customStyle="1" w:styleId="affffff9">
    <w:name w:val="*正文"/>
    <w:basedOn w:val="a4"/>
    <w:qFormat/>
    <w:rsid w:val="00492AC3"/>
    <w:pPr>
      <w:widowControl/>
      <w:ind w:firstLineChars="200" w:firstLine="200"/>
    </w:pPr>
    <w:rPr>
      <w:rFonts w:ascii="仿宋_GB2312" w:eastAsia="仿宋_GB2312"/>
      <w:kern w:val="0"/>
      <w:sz w:val="24"/>
      <w:szCs w:val="28"/>
    </w:rPr>
  </w:style>
  <w:style w:type="paragraph" w:customStyle="1" w:styleId="font0">
    <w:name w:val="font0"/>
    <w:basedOn w:val="a4"/>
    <w:rsid w:val="00492AC3"/>
    <w:pPr>
      <w:widowControl/>
      <w:spacing w:before="100" w:beforeAutospacing="1" w:after="100" w:afterAutospacing="1"/>
      <w:jc w:val="left"/>
    </w:pPr>
    <w:rPr>
      <w:rFonts w:ascii="宋体" w:hAnsi="宋体" w:cs="宋体"/>
      <w:kern w:val="0"/>
      <w:sz w:val="24"/>
      <w:szCs w:val="20"/>
    </w:rPr>
  </w:style>
  <w:style w:type="paragraph" w:customStyle="1" w:styleId="6b">
    <w:name w:val="列出段落6"/>
    <w:basedOn w:val="a4"/>
    <w:uiPriority w:val="34"/>
    <w:qFormat/>
    <w:rsid w:val="00492AC3"/>
    <w:pPr>
      <w:ind w:firstLineChars="200" w:firstLine="420"/>
    </w:pPr>
    <w:rPr>
      <w:rFonts w:ascii="宋体"/>
      <w:kern w:val="0"/>
      <w:sz w:val="34"/>
      <w:szCs w:val="20"/>
    </w:rPr>
  </w:style>
  <w:style w:type="paragraph" w:customStyle="1" w:styleId="xl33">
    <w:name w:val="xl33"/>
    <w:basedOn w:val="a4"/>
    <w:rsid w:val="00492AC3"/>
    <w:pPr>
      <w:widowControl/>
      <w:spacing w:before="100" w:beforeAutospacing="1" w:after="100" w:afterAutospacing="1"/>
      <w:jc w:val="right"/>
    </w:pPr>
    <w:rPr>
      <w:rFonts w:ascii="宋体" w:hAnsi="宋体" w:cs="宋体"/>
      <w:kern w:val="0"/>
      <w:sz w:val="20"/>
      <w:szCs w:val="20"/>
    </w:rPr>
  </w:style>
  <w:style w:type="paragraph" w:customStyle="1" w:styleId="CharCharCharCharCharCharCharCharCharCharCharCharCharCharCharChar">
    <w:name w:val="Char Char Char Char Char Char Char Char Char Char Char Char Char Char Char Char"/>
    <w:basedOn w:val="a4"/>
    <w:rsid w:val="00492AC3"/>
    <w:pPr>
      <w:tabs>
        <w:tab w:val="left" w:pos="360"/>
      </w:tabs>
      <w:ind w:left="482" w:firstLineChars="200" w:firstLine="200"/>
    </w:pPr>
    <w:rPr>
      <w:rFonts w:ascii="宋体" w:hAnsi="宋体"/>
      <w:bCs/>
      <w:kern w:val="0"/>
      <w:sz w:val="24"/>
      <w:szCs w:val="20"/>
    </w:rPr>
  </w:style>
  <w:style w:type="paragraph" w:customStyle="1" w:styleId="Charfc">
    <w:name w:val="正文段 Char"/>
    <w:basedOn w:val="a4"/>
    <w:rsid w:val="00492AC3"/>
    <w:pPr>
      <w:spacing w:line="312" w:lineRule="auto"/>
      <w:ind w:firstLine="560"/>
    </w:pPr>
    <w:rPr>
      <w:rFonts w:ascii="宋体"/>
      <w:kern w:val="0"/>
      <w:sz w:val="28"/>
      <w:szCs w:val="20"/>
    </w:rPr>
  </w:style>
  <w:style w:type="paragraph" w:customStyle="1" w:styleId="xl44">
    <w:name w:val="xl44"/>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6600"/>
      <w:kern w:val="0"/>
      <w:sz w:val="20"/>
      <w:szCs w:val="20"/>
    </w:rPr>
  </w:style>
  <w:style w:type="paragraph" w:customStyle="1" w:styleId="Normal31">
    <w:name w:val="Normal_31"/>
    <w:rsid w:val="00492AC3"/>
    <w:pPr>
      <w:spacing w:before="120" w:after="240"/>
      <w:jc w:val="both"/>
    </w:pPr>
    <w:rPr>
      <w:rFonts w:ascii="Times New Roman" w:eastAsia="Times New Roman" w:hAnsi="Times New Roman" w:cs="Times New Roman"/>
      <w:kern w:val="0"/>
      <w:sz w:val="22"/>
      <w:lang w:eastAsia="en-US"/>
    </w:rPr>
  </w:style>
  <w:style w:type="paragraph" w:customStyle="1" w:styleId="affffffa">
    <w:name w:val="正文文本样式"/>
    <w:rsid w:val="00492AC3"/>
    <w:pPr>
      <w:spacing w:line="360" w:lineRule="auto"/>
      <w:ind w:firstLineChars="200" w:firstLine="200"/>
    </w:pPr>
    <w:rPr>
      <w:rFonts w:ascii="Arial" w:eastAsia="Times New Roman" w:hAnsi="Arial" w:cs="Arial"/>
      <w:sz w:val="24"/>
      <w:szCs w:val="20"/>
    </w:rPr>
  </w:style>
  <w:style w:type="paragraph" w:customStyle="1" w:styleId="2fe">
    <w:name w:val="样式 标题 2 + 宋体 五号 行距: 单倍行距"/>
    <w:basedOn w:val="21"/>
    <w:rsid w:val="00492AC3"/>
    <w:pPr>
      <w:numPr>
        <w:ilvl w:val="1"/>
      </w:numPr>
      <w:adjustRightInd w:val="0"/>
      <w:spacing w:line="240" w:lineRule="auto"/>
      <w:jc w:val="left"/>
      <w:textAlignment w:val="baseline"/>
    </w:pPr>
    <w:rPr>
      <w:rFonts w:ascii="宋体" w:eastAsia="宋体" w:hAnsi="宋体" w:cs="宋体"/>
      <w:kern w:val="0"/>
      <w:sz w:val="21"/>
      <w:szCs w:val="20"/>
    </w:rPr>
  </w:style>
  <w:style w:type="paragraph" w:customStyle="1" w:styleId="Normal41">
    <w:name w:val="Normal_41"/>
    <w:rsid w:val="00492AC3"/>
    <w:pPr>
      <w:spacing w:before="120" w:after="240"/>
      <w:jc w:val="both"/>
    </w:pPr>
    <w:rPr>
      <w:rFonts w:ascii="Times New Roman" w:eastAsia="Times New Roman" w:hAnsi="Times New Roman" w:cs="Times New Roman"/>
      <w:kern w:val="0"/>
      <w:sz w:val="22"/>
      <w:lang w:eastAsia="en-US"/>
    </w:rPr>
  </w:style>
  <w:style w:type="paragraph" w:customStyle="1" w:styleId="Char1CharCharChar">
    <w:name w:val="Char1 Char Char Char"/>
    <w:basedOn w:val="a4"/>
    <w:rsid w:val="00492AC3"/>
    <w:rPr>
      <w:rFonts w:ascii="Tahoma" w:hAnsi="Tahoma"/>
      <w:kern w:val="0"/>
      <w:sz w:val="30"/>
      <w:szCs w:val="20"/>
    </w:rPr>
  </w:style>
  <w:style w:type="paragraph" w:customStyle="1" w:styleId="2ff">
    <w:name w:val="正文2"/>
    <w:rsid w:val="00492AC3"/>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styleId="afffffd">
    <w:name w:val="footnote text"/>
    <w:basedOn w:val="a4"/>
    <w:link w:val="Char30"/>
    <w:rsid w:val="00492AC3"/>
    <w:pPr>
      <w:snapToGrid w:val="0"/>
      <w:jc w:val="left"/>
    </w:pPr>
    <w:rPr>
      <w:rFonts w:ascii="宋体" w:eastAsia="Times New Roman" w:hAnsiTheme="minorHAnsi" w:cstheme="minorBidi"/>
      <w:sz w:val="18"/>
      <w:szCs w:val="18"/>
    </w:rPr>
  </w:style>
  <w:style w:type="character" w:customStyle="1" w:styleId="Char40">
    <w:name w:val="脚注文本 Char4"/>
    <w:basedOn w:val="a5"/>
    <w:uiPriority w:val="99"/>
    <w:semiHidden/>
    <w:rsid w:val="00492AC3"/>
    <w:rPr>
      <w:rFonts w:ascii="Times New Roman" w:eastAsia="宋体" w:hAnsi="Times New Roman" w:cs="Times New Roman"/>
      <w:sz w:val="18"/>
      <w:szCs w:val="18"/>
    </w:rPr>
  </w:style>
  <w:style w:type="paragraph" w:customStyle="1" w:styleId="affffffb">
    <w:name w:val="二级条标题"/>
    <w:basedOn w:val="affffffc"/>
    <w:next w:val="affffff0"/>
    <w:rsid w:val="00492AC3"/>
    <w:pPr>
      <w:outlineLvl w:val="3"/>
    </w:pPr>
  </w:style>
  <w:style w:type="paragraph" w:customStyle="1" w:styleId="Normal40">
    <w:name w:val="Normal_40"/>
    <w:rsid w:val="00492AC3"/>
    <w:pPr>
      <w:spacing w:before="120" w:after="240"/>
      <w:jc w:val="both"/>
    </w:pPr>
    <w:rPr>
      <w:rFonts w:ascii="Times New Roman" w:eastAsia="Times New Roman" w:hAnsi="Times New Roman" w:cs="Times New Roman"/>
      <w:kern w:val="0"/>
      <w:sz w:val="22"/>
      <w:lang w:eastAsia="en-US"/>
    </w:rPr>
  </w:style>
  <w:style w:type="paragraph" w:customStyle="1" w:styleId="CharCharCharChar">
    <w:name w:val="Char Char Char Char"/>
    <w:basedOn w:val="a4"/>
    <w:next w:val="a4"/>
    <w:rsid w:val="00492AC3"/>
    <w:pPr>
      <w:spacing w:line="240" w:lineRule="atLeast"/>
      <w:ind w:left="420" w:firstLine="420"/>
      <w:jc w:val="left"/>
    </w:pPr>
    <w:rPr>
      <w:rFonts w:ascii="宋体"/>
      <w:kern w:val="0"/>
      <w:sz w:val="34"/>
      <w:szCs w:val="20"/>
    </w:rPr>
  </w:style>
  <w:style w:type="paragraph" w:customStyle="1" w:styleId="CharCharCharChar0">
    <w:name w:val="Char Char Char Char"/>
    <w:basedOn w:val="a4"/>
    <w:rsid w:val="00492AC3"/>
    <w:pPr>
      <w:widowControl/>
      <w:spacing w:before="100" w:beforeAutospacing="1" w:after="100" w:afterAutospacing="1" w:line="360" w:lineRule="auto"/>
      <w:jc w:val="left"/>
    </w:pPr>
    <w:rPr>
      <w:rFonts w:ascii="Verdana" w:hAnsi="Verdana"/>
      <w:kern w:val="0"/>
      <w:sz w:val="20"/>
      <w:szCs w:val="20"/>
      <w:lang w:eastAsia="en-US"/>
    </w:rPr>
  </w:style>
  <w:style w:type="paragraph" w:customStyle="1" w:styleId="CharCharChar1Char">
    <w:name w:val="Char Char Char1 Char"/>
    <w:basedOn w:val="a4"/>
    <w:rsid w:val="00492AC3"/>
    <w:rPr>
      <w:rFonts w:ascii="Tahoma" w:hAnsi="Tahoma"/>
      <w:kern w:val="0"/>
      <w:sz w:val="24"/>
      <w:szCs w:val="20"/>
    </w:rPr>
  </w:style>
  <w:style w:type="paragraph" w:customStyle="1" w:styleId="affffffd">
    <w:name w:val="文档正文"/>
    <w:basedOn w:val="a4"/>
    <w:rsid w:val="00492AC3"/>
    <w:pPr>
      <w:adjustRightInd w:val="0"/>
      <w:spacing w:line="312" w:lineRule="atLeast"/>
      <w:ind w:firstLine="567"/>
    </w:pPr>
    <w:rPr>
      <w:rFonts w:ascii="长城仿宋" w:eastAsia="长城仿宋"/>
      <w:kern w:val="0"/>
      <w:sz w:val="28"/>
      <w:szCs w:val="20"/>
    </w:rPr>
  </w:style>
  <w:style w:type="paragraph" w:customStyle="1" w:styleId="affffffc">
    <w:name w:val="一级条标题"/>
    <w:next w:val="affffff0"/>
    <w:rsid w:val="00492AC3"/>
    <w:pPr>
      <w:outlineLvl w:val="2"/>
    </w:pPr>
    <w:rPr>
      <w:rFonts w:ascii="Times New Roman" w:eastAsia="黑体" w:hAnsi="Times New Roman" w:cs="Times New Roman"/>
      <w:kern w:val="0"/>
      <w:szCs w:val="20"/>
    </w:rPr>
  </w:style>
  <w:style w:type="paragraph" w:customStyle="1" w:styleId="Char1CharCharCharCharCharChar">
    <w:name w:val="Char1 Char Char Char Char Char Char"/>
    <w:basedOn w:val="a4"/>
    <w:rsid w:val="00492AC3"/>
    <w:rPr>
      <w:rFonts w:ascii="Tahoma" w:hAnsi="Tahoma"/>
      <w:kern w:val="0"/>
      <w:sz w:val="24"/>
      <w:szCs w:val="20"/>
    </w:rPr>
  </w:style>
  <w:style w:type="paragraph" w:customStyle="1" w:styleId="xl48">
    <w:name w:val="xl48"/>
    <w:basedOn w:val="a4"/>
    <w:rsid w:val="00492AC3"/>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Helv" w:hAnsi="Helv" w:cs="宋体"/>
      <w:kern w:val="0"/>
      <w:sz w:val="20"/>
      <w:szCs w:val="20"/>
    </w:rPr>
  </w:style>
  <w:style w:type="paragraph" w:customStyle="1" w:styleId="CharCharCharCharCharChar1Char">
    <w:name w:val="Char Char Char Char Char Char1 Char"/>
    <w:basedOn w:val="afe"/>
    <w:rsid w:val="00492AC3"/>
    <w:pPr>
      <w:widowControl w:val="0"/>
      <w:shd w:val="clear" w:color="auto" w:fill="000080"/>
      <w:jc w:val="both"/>
    </w:pPr>
    <w:rPr>
      <w:rFonts w:eastAsia="宋体" w:cs="Times New Roman"/>
      <w:color w:val="auto"/>
      <w:kern w:val="0"/>
      <w:sz w:val="24"/>
      <w:lang w:val="en-US"/>
    </w:rPr>
  </w:style>
  <w:style w:type="paragraph" w:customStyle="1" w:styleId="xl53">
    <w:name w:val="xl53"/>
    <w:basedOn w:val="a4"/>
    <w:rsid w:val="00492AC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affffffe">
    <w:name w:val="图"/>
    <w:basedOn w:val="afc"/>
    <w:rsid w:val="00492AC3"/>
    <w:pPr>
      <w:spacing w:line="360" w:lineRule="auto"/>
      <w:ind w:left="570"/>
      <w:jc w:val="center"/>
    </w:pPr>
    <w:rPr>
      <w:rFonts w:ascii="宋体" w:eastAsia="宋体" w:hAnsi="宋体"/>
      <w:b/>
      <w:color w:val="auto"/>
      <w:kern w:val="0"/>
      <w:sz w:val="34"/>
      <w:lang w:val="en-US"/>
    </w:rPr>
  </w:style>
  <w:style w:type="paragraph" w:customStyle="1" w:styleId="plaintext">
    <w:name w:val="plaintext"/>
    <w:basedOn w:val="a4"/>
    <w:rsid w:val="00492AC3"/>
    <w:pPr>
      <w:widowControl/>
      <w:spacing w:before="100" w:beforeAutospacing="1" w:after="100" w:afterAutospacing="1"/>
      <w:jc w:val="left"/>
    </w:pPr>
    <w:rPr>
      <w:rFonts w:ascii="宋体" w:hAnsi="宋体"/>
      <w:kern w:val="0"/>
      <w:sz w:val="24"/>
      <w:szCs w:val="20"/>
    </w:rPr>
  </w:style>
  <w:style w:type="paragraph" w:customStyle="1" w:styleId="1110">
    <w:name w:val="(符号)五标题1.1.1"/>
    <w:basedOn w:val="a4"/>
    <w:rsid w:val="00492AC3"/>
    <w:pPr>
      <w:tabs>
        <w:tab w:val="left" w:pos="1260"/>
        <w:tab w:val="left" w:pos="2080"/>
      </w:tabs>
      <w:spacing w:line="500" w:lineRule="exact"/>
      <w:ind w:left="1260" w:hanging="420"/>
    </w:pPr>
    <w:rPr>
      <w:rFonts w:ascii="宋体" w:hAnsi="宋体" w:cs="宋体"/>
      <w:color w:val="000000"/>
      <w:kern w:val="0"/>
      <w:sz w:val="24"/>
      <w:szCs w:val="20"/>
    </w:rPr>
  </w:style>
  <w:style w:type="paragraph" w:customStyle="1" w:styleId="Charfd">
    <w:name w:val="Char"/>
    <w:basedOn w:val="a4"/>
    <w:rsid w:val="00492AC3"/>
    <w:pPr>
      <w:widowControl/>
      <w:spacing w:after="160" w:line="240" w:lineRule="exact"/>
      <w:jc w:val="left"/>
    </w:pPr>
    <w:rPr>
      <w:rFonts w:ascii="Verdana" w:eastAsia="仿宋_GB2312" w:hAnsi="Verdana"/>
      <w:kern w:val="0"/>
      <w:sz w:val="24"/>
      <w:szCs w:val="20"/>
      <w:lang w:eastAsia="en-US"/>
    </w:rPr>
  </w:style>
  <w:style w:type="paragraph" w:customStyle="1" w:styleId="1ff6">
    <w:name w:val="正文缩进1"/>
    <w:basedOn w:val="a4"/>
    <w:next w:val="a4"/>
    <w:rsid w:val="00492AC3"/>
    <w:pPr>
      <w:widowControl/>
      <w:ind w:firstLine="420"/>
    </w:pPr>
    <w:rPr>
      <w:rFonts w:ascii="宋体"/>
      <w:color w:val="000000"/>
      <w:kern w:val="0"/>
      <w:sz w:val="34"/>
      <w:szCs w:val="20"/>
    </w:rPr>
  </w:style>
  <w:style w:type="paragraph" w:customStyle="1" w:styleId="CharCharCharCharCharChar">
    <w:name w:val="Char Char Char Char Char Char"/>
    <w:basedOn w:val="a4"/>
    <w:rsid w:val="00492AC3"/>
    <w:rPr>
      <w:rFonts w:ascii="Tahoma" w:hAnsi="Tahoma"/>
      <w:kern w:val="0"/>
      <w:sz w:val="24"/>
      <w:szCs w:val="20"/>
    </w:rPr>
  </w:style>
  <w:style w:type="paragraph" w:styleId="z-0">
    <w:name w:val="HTML Top of Form"/>
    <w:basedOn w:val="a4"/>
    <w:next w:val="a4"/>
    <w:link w:val="z-Char0"/>
    <w:rsid w:val="00492AC3"/>
    <w:pPr>
      <w:pBdr>
        <w:bottom w:val="single" w:sz="6" w:space="1" w:color="auto"/>
      </w:pBdr>
      <w:jc w:val="center"/>
    </w:pPr>
    <w:rPr>
      <w:rFonts w:ascii="Arial" w:eastAsiaTheme="minorEastAsia" w:hAnsi="Arial" w:cs="Arial"/>
      <w:vanish/>
      <w:sz w:val="16"/>
      <w:szCs w:val="16"/>
    </w:rPr>
  </w:style>
  <w:style w:type="character" w:customStyle="1" w:styleId="z-Char10">
    <w:name w:val="z-窗体顶端 Char1"/>
    <w:basedOn w:val="a5"/>
    <w:uiPriority w:val="99"/>
    <w:semiHidden/>
    <w:rsid w:val="00492AC3"/>
    <w:rPr>
      <w:rFonts w:ascii="Arial" w:eastAsia="宋体" w:hAnsi="Arial" w:cs="Arial"/>
      <w:vanish/>
      <w:sz w:val="16"/>
      <w:szCs w:val="16"/>
    </w:rPr>
  </w:style>
  <w:style w:type="paragraph" w:customStyle="1" w:styleId="xl35">
    <w:name w:val="xl35"/>
    <w:basedOn w:val="a4"/>
    <w:rsid w:val="00492AC3"/>
    <w:pPr>
      <w:widowControl/>
      <w:spacing w:before="100" w:beforeAutospacing="1" w:after="100" w:afterAutospacing="1"/>
      <w:jc w:val="right"/>
    </w:pPr>
    <w:rPr>
      <w:rFonts w:ascii="宋体" w:hAnsi="宋体" w:cs="宋体"/>
      <w:color w:val="000000"/>
      <w:kern w:val="0"/>
      <w:sz w:val="20"/>
      <w:szCs w:val="20"/>
    </w:rPr>
  </w:style>
  <w:style w:type="paragraph" w:customStyle="1" w:styleId="Normal28">
    <w:name w:val="Normal_28"/>
    <w:rsid w:val="00492AC3"/>
    <w:pPr>
      <w:spacing w:before="120" w:after="240"/>
      <w:jc w:val="both"/>
    </w:pPr>
    <w:rPr>
      <w:rFonts w:ascii="Times New Roman" w:eastAsia="Times New Roman" w:hAnsi="Times New Roman" w:cs="Times New Roman"/>
      <w:kern w:val="0"/>
      <w:sz w:val="22"/>
      <w:lang w:eastAsia="en-US"/>
    </w:rPr>
  </w:style>
  <w:style w:type="paragraph" w:customStyle="1" w:styleId="xl51">
    <w:name w:val="xl51"/>
    <w:basedOn w:val="a4"/>
    <w:rsid w:val="00492AC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5f1">
    <w:name w:val="正文_5"/>
    <w:qFormat/>
    <w:rsid w:val="00492AC3"/>
    <w:pPr>
      <w:widowControl w:val="0"/>
      <w:jc w:val="both"/>
    </w:pPr>
    <w:rPr>
      <w:rFonts w:ascii="Calibri" w:eastAsia="宋体" w:hAnsi="Calibri" w:cs="Times New Roman"/>
    </w:rPr>
  </w:style>
  <w:style w:type="paragraph" w:customStyle="1" w:styleId="xl39">
    <w:name w:val="xl39"/>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34">
    <w:name w:val="xl34"/>
    <w:basedOn w:val="a4"/>
    <w:rsid w:val="00492AC3"/>
    <w:pPr>
      <w:widowControl/>
      <w:spacing w:before="100" w:beforeAutospacing="1" w:after="100" w:afterAutospacing="1"/>
      <w:jc w:val="right"/>
    </w:pPr>
    <w:rPr>
      <w:rFonts w:ascii="宋体" w:hAnsi="宋体" w:cs="宋体"/>
      <w:kern w:val="0"/>
      <w:sz w:val="20"/>
      <w:szCs w:val="20"/>
    </w:rPr>
  </w:style>
  <w:style w:type="paragraph" w:customStyle="1" w:styleId="afffffff">
    <w:name w:val="目录"/>
    <w:rsid w:val="00492AC3"/>
    <w:pPr>
      <w:jc w:val="center"/>
    </w:pPr>
    <w:rPr>
      <w:rFonts w:ascii="宋体" w:eastAsia="宋体" w:hAnsi="Times New Roman" w:cs="Times New Roman"/>
      <w:b/>
      <w:kern w:val="0"/>
      <w:sz w:val="36"/>
      <w:szCs w:val="20"/>
    </w:rPr>
  </w:style>
  <w:style w:type="paragraph" w:customStyle="1" w:styleId="ParaCharCharChar1Char">
    <w:name w:val="默认段落字体 Para Char Char Char1 Char"/>
    <w:basedOn w:val="a4"/>
    <w:next w:val="a4"/>
    <w:rsid w:val="00492AC3"/>
    <w:pPr>
      <w:spacing w:line="240" w:lineRule="atLeast"/>
      <w:ind w:left="420" w:firstLine="420"/>
      <w:jc w:val="left"/>
    </w:pPr>
    <w:rPr>
      <w:rFonts w:ascii="宋体"/>
      <w:kern w:val="0"/>
      <w:sz w:val="34"/>
      <w:szCs w:val="20"/>
    </w:rPr>
  </w:style>
  <w:style w:type="paragraph" w:customStyle="1" w:styleId="CharChar20">
    <w:name w:val="Char Char2"/>
    <w:basedOn w:val="a4"/>
    <w:rsid w:val="00492AC3"/>
    <w:rPr>
      <w:rFonts w:ascii="宋体"/>
      <w:kern w:val="0"/>
      <w:sz w:val="34"/>
      <w:szCs w:val="20"/>
    </w:rPr>
  </w:style>
  <w:style w:type="paragraph" w:customStyle="1" w:styleId="Char1b">
    <w:name w:val="Char1"/>
    <w:basedOn w:val="a4"/>
    <w:rsid w:val="00492AC3"/>
    <w:rPr>
      <w:rFonts w:ascii="宋体"/>
      <w:kern w:val="0"/>
      <w:sz w:val="34"/>
      <w:szCs w:val="20"/>
    </w:rPr>
  </w:style>
  <w:style w:type="paragraph" w:customStyle="1" w:styleId="afffffff0">
    <w:name w:val="表编号"/>
    <w:basedOn w:val="a4"/>
    <w:rsid w:val="00492AC3"/>
    <w:pPr>
      <w:tabs>
        <w:tab w:val="left" w:pos="360"/>
      </w:tabs>
      <w:spacing w:line="360" w:lineRule="auto"/>
      <w:jc w:val="center"/>
    </w:pPr>
    <w:rPr>
      <w:rFonts w:ascii="宋体" w:hAnsi="宋体"/>
      <w:kern w:val="0"/>
      <w:sz w:val="24"/>
      <w:szCs w:val="20"/>
    </w:rPr>
  </w:style>
  <w:style w:type="paragraph" w:customStyle="1" w:styleId="xl31">
    <w:name w:val="xl31"/>
    <w:basedOn w:val="a4"/>
    <w:rsid w:val="00492AC3"/>
    <w:pPr>
      <w:widowControl/>
      <w:spacing w:before="100" w:beforeAutospacing="1" w:after="100" w:afterAutospacing="1"/>
      <w:jc w:val="left"/>
    </w:pPr>
    <w:rPr>
      <w:rFonts w:ascii="宋体" w:hAnsi="宋体" w:cs="宋体"/>
      <w:b/>
      <w:bCs/>
      <w:kern w:val="0"/>
      <w:sz w:val="20"/>
      <w:szCs w:val="20"/>
    </w:rPr>
  </w:style>
  <w:style w:type="paragraph" w:customStyle="1" w:styleId="xl29">
    <w:name w:val="xl29"/>
    <w:basedOn w:val="a4"/>
    <w:rsid w:val="00492AC3"/>
    <w:pPr>
      <w:widowControl/>
      <w:spacing w:before="100" w:beforeAutospacing="1" w:after="100" w:afterAutospacing="1"/>
      <w:jc w:val="center"/>
    </w:pPr>
    <w:rPr>
      <w:rFonts w:ascii="宋体" w:hAnsi="宋体" w:cs="宋体"/>
      <w:color w:val="000000"/>
      <w:kern w:val="0"/>
      <w:sz w:val="20"/>
      <w:szCs w:val="20"/>
    </w:rPr>
  </w:style>
  <w:style w:type="paragraph" w:customStyle="1" w:styleId="xl23">
    <w:name w:val="xl23"/>
    <w:basedOn w:val="a4"/>
    <w:rsid w:val="00492AC3"/>
    <w:pPr>
      <w:widowControl/>
      <w:spacing w:before="100" w:beforeAutospacing="1" w:after="100" w:afterAutospacing="1"/>
      <w:jc w:val="left"/>
    </w:pPr>
    <w:rPr>
      <w:rFonts w:ascii="宋体" w:hAnsi="宋体" w:cs="宋体"/>
      <w:kern w:val="0"/>
      <w:sz w:val="24"/>
      <w:szCs w:val="20"/>
    </w:rPr>
  </w:style>
  <w:style w:type="paragraph" w:customStyle="1" w:styleId="line-big-24px">
    <w:name w:val="line-big-24px"/>
    <w:basedOn w:val="a4"/>
    <w:rsid w:val="00492AC3"/>
    <w:pPr>
      <w:widowControl/>
      <w:spacing w:before="100" w:beforeAutospacing="1" w:after="100" w:afterAutospacing="1" w:line="301" w:lineRule="atLeast"/>
      <w:jc w:val="left"/>
    </w:pPr>
    <w:rPr>
      <w:rFonts w:ascii="宋体" w:hAnsi="宋体" w:cs="宋体"/>
      <w:kern w:val="0"/>
      <w:sz w:val="24"/>
      <w:szCs w:val="20"/>
    </w:rPr>
  </w:style>
  <w:style w:type="paragraph" w:customStyle="1" w:styleId="CharCharChar0">
    <w:name w:val="Char Char Char"/>
    <w:basedOn w:val="a4"/>
    <w:rsid w:val="00492AC3"/>
    <w:pPr>
      <w:widowControl/>
      <w:spacing w:after="160" w:line="240" w:lineRule="exact"/>
      <w:jc w:val="left"/>
    </w:pPr>
    <w:rPr>
      <w:rFonts w:ascii="Verdana" w:hAnsi="Verdana" w:cs="Verdana"/>
      <w:kern w:val="0"/>
      <w:sz w:val="34"/>
      <w:szCs w:val="21"/>
      <w:lang w:eastAsia="en-US"/>
    </w:rPr>
  </w:style>
  <w:style w:type="paragraph" w:customStyle="1" w:styleId="a0">
    <w:name w:val="正文表标题"/>
    <w:next w:val="affffff0"/>
    <w:rsid w:val="00492AC3"/>
    <w:pPr>
      <w:numPr>
        <w:numId w:val="1"/>
      </w:numPr>
      <w:tabs>
        <w:tab w:val="left" w:pos="0"/>
      </w:tabs>
      <w:jc w:val="center"/>
    </w:pPr>
    <w:rPr>
      <w:rFonts w:ascii="黑体" w:eastAsia="黑体" w:hAnsi="Times New Roman" w:cs="Times New Roman"/>
      <w:kern w:val="0"/>
      <w:szCs w:val="20"/>
    </w:rPr>
  </w:style>
  <w:style w:type="paragraph" w:customStyle="1" w:styleId="xl59">
    <w:name w:val="xl59"/>
    <w:basedOn w:val="a4"/>
    <w:rsid w:val="00492AC3"/>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黑体" w:cs="宋体"/>
      <w:kern w:val="0"/>
      <w:sz w:val="20"/>
      <w:szCs w:val="20"/>
    </w:rPr>
  </w:style>
  <w:style w:type="paragraph" w:customStyle="1" w:styleId="afffffff1">
    <w:name w:val="表格"/>
    <w:basedOn w:val="a4"/>
    <w:rsid w:val="00492AC3"/>
    <w:pPr>
      <w:spacing w:line="400" w:lineRule="exact"/>
    </w:pPr>
    <w:rPr>
      <w:rFonts w:ascii="宋体"/>
      <w:kern w:val="0"/>
      <w:sz w:val="24"/>
      <w:szCs w:val="20"/>
    </w:rPr>
  </w:style>
  <w:style w:type="paragraph" w:customStyle="1" w:styleId="a20">
    <w:name w:val="a2"/>
    <w:basedOn w:val="a4"/>
    <w:rsid w:val="00492AC3"/>
    <w:pPr>
      <w:widowControl/>
      <w:spacing w:before="100" w:beforeAutospacing="1" w:after="100" w:afterAutospacing="1"/>
      <w:jc w:val="left"/>
    </w:pPr>
    <w:rPr>
      <w:rFonts w:ascii="宋体" w:hAnsi="宋体" w:cs="宋体"/>
      <w:kern w:val="0"/>
      <w:sz w:val="24"/>
      <w:szCs w:val="20"/>
    </w:rPr>
  </w:style>
  <w:style w:type="paragraph" w:customStyle="1" w:styleId="Blockquote">
    <w:name w:val="Blockquote"/>
    <w:basedOn w:val="a4"/>
    <w:rsid w:val="00492AC3"/>
    <w:pPr>
      <w:ind w:left="360" w:right="360"/>
    </w:pPr>
    <w:rPr>
      <w:kern w:val="0"/>
      <w:sz w:val="34"/>
      <w:szCs w:val="20"/>
    </w:rPr>
  </w:style>
  <w:style w:type="paragraph" w:customStyle="1" w:styleId="afffffe">
    <w:name w:val="文字样式"/>
    <w:basedOn w:val="a4"/>
    <w:link w:val="Charf9"/>
    <w:rsid w:val="00492AC3"/>
    <w:pPr>
      <w:spacing w:line="360" w:lineRule="auto"/>
      <w:ind w:firstLineChars="200" w:firstLine="480"/>
    </w:pPr>
    <w:rPr>
      <w:rFonts w:asciiTheme="minorHAnsi" w:hAnsiTheme="minorHAnsi" w:cstheme="minorBidi"/>
      <w:sz w:val="24"/>
      <w:szCs w:val="22"/>
    </w:rPr>
  </w:style>
  <w:style w:type="paragraph" w:customStyle="1" w:styleId="Body">
    <w:name w:val="Body"/>
    <w:basedOn w:val="a4"/>
    <w:rsid w:val="00492AC3"/>
    <w:pPr>
      <w:widowControl/>
      <w:tabs>
        <w:tab w:val="left" w:pos="9255"/>
      </w:tabs>
      <w:spacing w:before="80" w:after="80" w:line="288" w:lineRule="auto"/>
      <w:ind w:firstLineChars="200" w:firstLine="560"/>
    </w:pPr>
    <w:rPr>
      <w:rFonts w:ascii="仿宋_GB2312" w:eastAsia="仿宋_GB2312" w:hAnsi="宋体"/>
      <w:kern w:val="0"/>
      <w:sz w:val="28"/>
      <w:szCs w:val="20"/>
    </w:rPr>
  </w:style>
  <w:style w:type="paragraph" w:customStyle="1" w:styleId="headmid">
    <w:name w:val="headmid"/>
    <w:basedOn w:val="a4"/>
    <w:rsid w:val="00492AC3"/>
    <w:pPr>
      <w:widowControl/>
      <w:spacing w:before="100" w:beforeAutospacing="1" w:after="100" w:afterAutospacing="1"/>
      <w:jc w:val="center"/>
    </w:pPr>
    <w:rPr>
      <w:rFonts w:ascii="宋体" w:hAnsi="宋体"/>
      <w:kern w:val="0"/>
      <w:sz w:val="36"/>
      <w:szCs w:val="20"/>
    </w:rPr>
  </w:style>
  <w:style w:type="paragraph" w:customStyle="1" w:styleId="xl22">
    <w:name w:val="xl22"/>
    <w:basedOn w:val="a4"/>
    <w:rsid w:val="00492AC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0"/>
    </w:rPr>
  </w:style>
  <w:style w:type="paragraph" w:customStyle="1" w:styleId="ParaChar">
    <w:name w:val="默认段落字体 Para Char"/>
    <w:basedOn w:val="a4"/>
    <w:rsid w:val="00492AC3"/>
    <w:pPr>
      <w:adjustRightInd w:val="0"/>
      <w:spacing w:line="360" w:lineRule="auto"/>
    </w:pPr>
    <w:rPr>
      <w:rFonts w:ascii="宋体"/>
      <w:kern w:val="0"/>
      <w:sz w:val="24"/>
      <w:szCs w:val="20"/>
    </w:rPr>
  </w:style>
  <w:style w:type="paragraph" w:customStyle="1" w:styleId="Char2CharCharChar">
    <w:name w:val="Char2 Char Char Char"/>
    <w:basedOn w:val="a4"/>
    <w:rsid w:val="00492AC3"/>
    <w:rPr>
      <w:rFonts w:ascii="仿宋_GB2312" w:eastAsia="仿宋_GB2312"/>
      <w:b/>
      <w:kern w:val="0"/>
      <w:sz w:val="32"/>
      <w:szCs w:val="20"/>
    </w:rPr>
  </w:style>
  <w:style w:type="paragraph" w:customStyle="1" w:styleId="01">
    <w:name w:val="01"/>
    <w:basedOn w:val="a4"/>
    <w:rsid w:val="00492AC3"/>
    <w:pPr>
      <w:widowControl/>
      <w:spacing w:before="100" w:beforeAutospacing="1" w:after="63" w:line="360" w:lineRule="atLeast"/>
      <w:jc w:val="left"/>
    </w:pPr>
    <w:rPr>
      <w:rFonts w:ascii="宋体" w:hAnsi="宋体" w:cs="宋体"/>
      <w:kern w:val="0"/>
      <w:sz w:val="24"/>
      <w:szCs w:val="20"/>
    </w:rPr>
  </w:style>
  <w:style w:type="paragraph" w:customStyle="1" w:styleId="216">
    <w:name w:val="正文文本 21"/>
    <w:basedOn w:val="a4"/>
    <w:rsid w:val="00492AC3"/>
    <w:pPr>
      <w:adjustRightInd w:val="0"/>
      <w:spacing w:line="300" w:lineRule="auto"/>
      <w:jc w:val="center"/>
      <w:textAlignment w:val="baseline"/>
    </w:pPr>
    <w:rPr>
      <w:rFonts w:ascii="宋体" w:hAnsi="宋体"/>
      <w:kern w:val="0"/>
      <w:sz w:val="24"/>
      <w:szCs w:val="20"/>
    </w:rPr>
  </w:style>
  <w:style w:type="paragraph" w:customStyle="1" w:styleId="afffffff2">
    <w:name w:val="前言、引言标题"/>
    <w:next w:val="a4"/>
    <w:rsid w:val="00492AC3"/>
    <w:pPr>
      <w:shd w:val="clear" w:color="FFFFFF" w:fill="FFFFFF"/>
      <w:tabs>
        <w:tab w:val="left" w:pos="0"/>
      </w:tabs>
      <w:spacing w:before="640" w:after="560"/>
      <w:ind w:left="420" w:hanging="420"/>
      <w:jc w:val="center"/>
      <w:outlineLvl w:val="0"/>
    </w:pPr>
    <w:rPr>
      <w:rFonts w:ascii="黑体" w:eastAsia="黑体" w:hAnsi="Times New Roman" w:cs="Times New Roman"/>
      <w:kern w:val="0"/>
      <w:sz w:val="32"/>
      <w:szCs w:val="20"/>
    </w:rPr>
  </w:style>
  <w:style w:type="paragraph" w:customStyle="1" w:styleId="xl62">
    <w:name w:val="xl62"/>
    <w:basedOn w:val="a4"/>
    <w:rsid w:val="00492AC3"/>
    <w:pPr>
      <w:widowControl/>
      <w:spacing w:before="100" w:beforeAutospacing="1" w:after="100" w:afterAutospacing="1"/>
      <w:jc w:val="left"/>
    </w:pPr>
    <w:rPr>
      <w:rFonts w:ascii="Arial" w:hAnsi="Arial" w:cs="Arial"/>
      <w:b/>
      <w:bCs/>
      <w:kern w:val="0"/>
      <w:sz w:val="28"/>
      <w:szCs w:val="28"/>
    </w:rPr>
  </w:style>
  <w:style w:type="paragraph" w:customStyle="1" w:styleId="p14ystyle6">
    <w:name w:val="p14y style6"/>
    <w:basedOn w:val="a4"/>
    <w:rsid w:val="00492AC3"/>
    <w:pPr>
      <w:widowControl/>
      <w:spacing w:before="100" w:beforeAutospacing="1" w:after="100" w:afterAutospacing="1" w:line="228" w:lineRule="atLeast"/>
      <w:jc w:val="left"/>
    </w:pPr>
    <w:rPr>
      <w:rFonts w:ascii="宋体" w:hAnsi="宋体"/>
      <w:kern w:val="0"/>
      <w:sz w:val="14"/>
      <w:szCs w:val="20"/>
    </w:rPr>
  </w:style>
  <w:style w:type="paragraph" w:customStyle="1" w:styleId="Char1c">
    <w:name w:val="Char1"/>
    <w:basedOn w:val="a4"/>
    <w:rsid w:val="00492AC3"/>
    <w:rPr>
      <w:rFonts w:ascii="仿宋_GB2312" w:eastAsia="仿宋_GB2312"/>
      <w:b/>
      <w:kern w:val="0"/>
      <w:sz w:val="32"/>
      <w:szCs w:val="20"/>
    </w:rPr>
  </w:style>
  <w:style w:type="paragraph" w:customStyle="1" w:styleId="Char5CharCharCharCharCharChar">
    <w:name w:val="Char5 Char Char Char Char Char Char"/>
    <w:basedOn w:val="a4"/>
    <w:rsid w:val="00492AC3"/>
    <w:pPr>
      <w:widowControl/>
      <w:spacing w:after="160" w:line="240" w:lineRule="exact"/>
      <w:jc w:val="left"/>
    </w:pPr>
    <w:rPr>
      <w:rFonts w:ascii="Verdana" w:eastAsia="仿宋_GB2312" w:hAnsi="Verdana"/>
      <w:kern w:val="0"/>
      <w:sz w:val="24"/>
      <w:szCs w:val="20"/>
      <w:lang w:eastAsia="en-US"/>
    </w:rPr>
  </w:style>
  <w:style w:type="paragraph" w:customStyle="1" w:styleId="xl58">
    <w:name w:val="xl58"/>
    <w:basedOn w:val="a4"/>
    <w:rsid w:val="00492AC3"/>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黑体" w:eastAsia="黑体" w:hAnsi="黑体" w:cs="宋体"/>
      <w:kern w:val="0"/>
      <w:sz w:val="18"/>
      <w:szCs w:val="18"/>
    </w:rPr>
  </w:style>
  <w:style w:type="paragraph" w:customStyle="1" w:styleId="xl41">
    <w:name w:val="xl41"/>
    <w:basedOn w:val="a4"/>
    <w:rsid w:val="00492AC3"/>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afffffff3">
    <w:name w:val="表样式"/>
    <w:basedOn w:val="a4"/>
    <w:qFormat/>
    <w:rsid w:val="00492AC3"/>
    <w:pPr>
      <w:widowControl/>
      <w:spacing w:line="360" w:lineRule="auto"/>
    </w:pPr>
    <w:rPr>
      <w:rFonts w:ascii="宋体" w:eastAsia="仿宋_GB2312"/>
      <w:kern w:val="0"/>
      <w:sz w:val="28"/>
      <w:szCs w:val="20"/>
    </w:rPr>
  </w:style>
  <w:style w:type="paragraph" w:customStyle="1" w:styleId="Style13">
    <w:name w:val="_Style 13"/>
    <w:basedOn w:val="a4"/>
    <w:rsid w:val="00492AC3"/>
    <w:rPr>
      <w:rFonts w:ascii="宋体"/>
      <w:kern w:val="0"/>
      <w:sz w:val="34"/>
      <w:szCs w:val="20"/>
    </w:rPr>
  </w:style>
  <w:style w:type="paragraph" w:customStyle="1" w:styleId="xl61">
    <w:name w:val="xl61"/>
    <w:basedOn w:val="a4"/>
    <w:rsid w:val="00492AC3"/>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4">
    <w:name w:val="正文段 Char Char"/>
    <w:basedOn w:val="a4"/>
    <w:rsid w:val="00492AC3"/>
    <w:pPr>
      <w:spacing w:line="312" w:lineRule="auto"/>
      <w:ind w:firstLine="560"/>
    </w:pPr>
    <w:rPr>
      <w:rFonts w:ascii="宋体" w:hAnsi="宋体"/>
      <w:kern w:val="0"/>
      <w:sz w:val="28"/>
      <w:szCs w:val="20"/>
    </w:rPr>
  </w:style>
  <w:style w:type="paragraph" w:customStyle="1" w:styleId="xl32">
    <w:name w:val="xl32"/>
    <w:basedOn w:val="a4"/>
    <w:rsid w:val="00492AC3"/>
    <w:pPr>
      <w:widowControl/>
      <w:spacing w:before="100" w:beforeAutospacing="1" w:after="100" w:afterAutospacing="1"/>
      <w:jc w:val="left"/>
    </w:pPr>
    <w:rPr>
      <w:rFonts w:ascii="宋体" w:hAnsi="宋体" w:cs="宋体"/>
      <w:kern w:val="0"/>
      <w:sz w:val="20"/>
      <w:szCs w:val="20"/>
    </w:rPr>
  </w:style>
  <w:style w:type="paragraph" w:customStyle="1" w:styleId="2ff0">
    <w:name w:val="正文2"/>
    <w:qFormat/>
    <w:rsid w:val="00492AC3"/>
    <w:pPr>
      <w:spacing w:line="360" w:lineRule="auto"/>
      <w:ind w:firstLine="425"/>
    </w:pPr>
    <w:rPr>
      <w:rFonts w:ascii="Times New Roman" w:eastAsia="宋体" w:hAnsi="Times New Roman" w:cs="Times New Roman"/>
      <w:kern w:val="0"/>
      <w:sz w:val="20"/>
      <w:szCs w:val="20"/>
    </w:rPr>
  </w:style>
  <w:style w:type="paragraph" w:customStyle="1" w:styleId="CharCharCharCharCharCharCharCharCharCharCharCharChar">
    <w:name w:val="Char Char Char Char Char Char Char Char Char Char Char Char Char"/>
    <w:basedOn w:val="a4"/>
    <w:rsid w:val="00492AC3"/>
    <w:pPr>
      <w:widowControl/>
      <w:spacing w:after="160" w:line="240" w:lineRule="exact"/>
      <w:jc w:val="left"/>
    </w:pPr>
    <w:rPr>
      <w:rFonts w:ascii="Verdana" w:hAnsi="Verdana"/>
      <w:kern w:val="0"/>
      <w:sz w:val="20"/>
      <w:szCs w:val="20"/>
      <w:lang w:eastAsia="en-US"/>
    </w:rPr>
  </w:style>
  <w:style w:type="paragraph" w:customStyle="1" w:styleId="Charf7">
    <w:name w:val="Char"/>
    <w:basedOn w:val="a4"/>
    <w:link w:val="CharChar0"/>
    <w:rsid w:val="00492AC3"/>
    <w:pPr>
      <w:widowControl/>
      <w:spacing w:before="100" w:beforeAutospacing="1" w:after="100" w:afterAutospacing="1" w:line="360" w:lineRule="auto"/>
      <w:jc w:val="left"/>
    </w:pPr>
    <w:rPr>
      <w:rFonts w:asciiTheme="minorHAnsi" w:hAnsiTheme="minorHAnsi" w:cstheme="minorBidi"/>
      <w:b/>
      <w:sz w:val="32"/>
      <w:szCs w:val="22"/>
    </w:rPr>
  </w:style>
  <w:style w:type="paragraph" w:customStyle="1" w:styleId="1ff7">
    <w:name w:val="纯文本1"/>
    <w:basedOn w:val="a4"/>
    <w:rsid w:val="00492AC3"/>
    <w:pPr>
      <w:adjustRightInd w:val="0"/>
      <w:textAlignment w:val="baseline"/>
    </w:pPr>
    <w:rPr>
      <w:rFonts w:ascii="宋体" w:hAnsi="Courier New"/>
      <w:kern w:val="0"/>
      <w:sz w:val="34"/>
      <w:szCs w:val="20"/>
    </w:rPr>
  </w:style>
  <w:style w:type="paragraph" w:customStyle="1" w:styleId="4AltXmrNormalIndentWil">
    <w:name w:val="样式 正文缩进表正文正文非缩进正文对齐标题4Alt+Xmr正文缩进特点Normal Indent正文缩进Wil..."/>
    <w:basedOn w:val="ac"/>
    <w:rsid w:val="00492AC3"/>
    <w:pPr>
      <w:spacing w:beforeLines="30" w:line="360" w:lineRule="auto"/>
      <w:ind w:firstLineChars="0" w:firstLine="510"/>
    </w:pPr>
    <w:rPr>
      <w:rFonts w:ascii="宋体" w:hAnsi="宋体"/>
      <w:kern w:val="0"/>
      <w:sz w:val="24"/>
      <w:szCs w:val="20"/>
    </w:rPr>
  </w:style>
  <w:style w:type="paragraph" w:customStyle="1" w:styleId="xl38">
    <w:name w:val="xl38"/>
    <w:basedOn w:val="a4"/>
    <w:rsid w:val="00492AC3"/>
    <w:pPr>
      <w:widowControl/>
      <w:spacing w:before="100" w:beforeAutospacing="1" w:after="100" w:afterAutospacing="1"/>
      <w:jc w:val="right"/>
    </w:pPr>
    <w:rPr>
      <w:rFonts w:ascii="宋体" w:hAnsi="宋体" w:cs="宋体"/>
      <w:b/>
      <w:bCs/>
      <w:kern w:val="0"/>
      <w:sz w:val="20"/>
      <w:szCs w:val="20"/>
    </w:rPr>
  </w:style>
  <w:style w:type="paragraph" w:customStyle="1" w:styleId="xl46">
    <w:name w:val="xl46"/>
    <w:basedOn w:val="a4"/>
    <w:rsid w:val="00492AC3"/>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FF"/>
      <w:kern w:val="0"/>
      <w:sz w:val="20"/>
      <w:szCs w:val="20"/>
    </w:rPr>
  </w:style>
  <w:style w:type="paragraph" w:customStyle="1" w:styleId="xl52">
    <w:name w:val="xl52"/>
    <w:basedOn w:val="a4"/>
    <w:rsid w:val="00492AC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CharChar1CharCharCharCharCharCharCharCharCharCharCharCharCharCharChar">
    <w:name w:val="Char Char1 Char Char Char Char Char Char Char Char Char Char Char Char Char Char Char"/>
    <w:basedOn w:val="a4"/>
    <w:rsid w:val="00492AC3"/>
    <w:pPr>
      <w:widowControl/>
      <w:spacing w:after="160" w:line="240" w:lineRule="exact"/>
      <w:jc w:val="left"/>
    </w:pPr>
    <w:rPr>
      <w:rFonts w:ascii="Verdana" w:hAnsi="Verdana"/>
      <w:kern w:val="0"/>
      <w:sz w:val="20"/>
      <w:szCs w:val="20"/>
      <w:lang w:eastAsia="en-US"/>
    </w:rPr>
  </w:style>
  <w:style w:type="paragraph" w:customStyle="1" w:styleId="xl54">
    <w:name w:val="xl54"/>
    <w:basedOn w:val="a4"/>
    <w:rsid w:val="00492AC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0"/>
    </w:rPr>
  </w:style>
  <w:style w:type="paragraph" w:customStyle="1" w:styleId="afffffff4">
    <w:name w:val="插图题注"/>
    <w:next w:val="a4"/>
    <w:qFormat/>
    <w:rsid w:val="00492AC3"/>
    <w:pPr>
      <w:widowControl w:val="0"/>
      <w:tabs>
        <w:tab w:val="left" w:pos="0"/>
      </w:tabs>
      <w:suppressAutoHyphens/>
      <w:spacing w:after="240" w:line="360" w:lineRule="auto"/>
      <w:jc w:val="center"/>
    </w:pPr>
    <w:rPr>
      <w:rFonts w:ascii="Arial" w:eastAsia="宋体" w:hAnsi="Arial" w:cs="Times New Roman"/>
      <w:sz w:val="18"/>
      <w:szCs w:val="18"/>
      <w:lang w:eastAsia="ar-SA"/>
    </w:rPr>
  </w:style>
  <w:style w:type="paragraph" w:customStyle="1" w:styleId="CharCharCharCharCharChar1Char0">
    <w:name w:val="Char Char Char Char Char Char1 Char"/>
    <w:basedOn w:val="afe"/>
    <w:rsid w:val="00492AC3"/>
    <w:pPr>
      <w:widowControl w:val="0"/>
      <w:shd w:val="clear" w:color="auto" w:fill="000080"/>
      <w:jc w:val="both"/>
    </w:pPr>
    <w:rPr>
      <w:rFonts w:eastAsia="宋体" w:cs="Times New Roman"/>
      <w:color w:val="auto"/>
      <w:kern w:val="0"/>
      <w:sz w:val="24"/>
      <w:lang w:val="en-US"/>
    </w:rPr>
  </w:style>
  <w:style w:type="paragraph" w:customStyle="1" w:styleId="xl56">
    <w:name w:val="xl56"/>
    <w:basedOn w:val="a4"/>
    <w:rsid w:val="00492AC3"/>
    <w:pPr>
      <w:widowControl/>
      <w:spacing w:before="100" w:beforeAutospacing="1" w:after="100" w:afterAutospacing="1"/>
      <w:jc w:val="center"/>
    </w:pPr>
    <w:rPr>
      <w:rFonts w:ascii="宋体" w:hAnsi="宋体" w:cs="宋体"/>
      <w:b/>
      <w:bCs/>
      <w:kern w:val="0"/>
      <w:sz w:val="20"/>
      <w:szCs w:val="20"/>
    </w:rPr>
  </w:style>
  <w:style w:type="paragraph" w:customStyle="1" w:styleId="xl47">
    <w:name w:val="xl47"/>
    <w:basedOn w:val="a4"/>
    <w:rsid w:val="00492AC3"/>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Helv" w:hAnsi="Helv" w:cs="宋体"/>
      <w:kern w:val="0"/>
      <w:sz w:val="20"/>
      <w:szCs w:val="20"/>
    </w:rPr>
  </w:style>
  <w:style w:type="paragraph" w:customStyle="1" w:styleId="titlehybz">
    <w:name w:val="title_hybz"/>
    <w:basedOn w:val="a4"/>
    <w:rsid w:val="00492AC3"/>
    <w:pPr>
      <w:widowControl/>
      <w:spacing w:before="100" w:beforeAutospacing="1" w:after="100" w:afterAutospacing="1"/>
      <w:jc w:val="left"/>
    </w:pPr>
    <w:rPr>
      <w:rFonts w:ascii="宋体" w:hAnsi="宋体" w:cs="宋体"/>
      <w:kern w:val="0"/>
      <w:sz w:val="24"/>
      <w:szCs w:val="20"/>
    </w:rPr>
  </w:style>
  <w:style w:type="paragraph" w:customStyle="1" w:styleId="smhead">
    <w:name w:val="smhead"/>
    <w:basedOn w:val="a4"/>
    <w:rsid w:val="00492AC3"/>
    <w:pPr>
      <w:widowControl/>
      <w:spacing w:before="100" w:beforeAutospacing="1" w:after="100" w:afterAutospacing="1"/>
      <w:jc w:val="left"/>
    </w:pPr>
    <w:rPr>
      <w:rFonts w:ascii="宋体" w:hAnsi="宋体"/>
      <w:kern w:val="0"/>
      <w:sz w:val="34"/>
      <w:szCs w:val="20"/>
    </w:rPr>
  </w:style>
  <w:style w:type="paragraph" w:customStyle="1" w:styleId="Normal32">
    <w:name w:val="Normal_32"/>
    <w:rsid w:val="00492AC3"/>
    <w:pPr>
      <w:spacing w:before="120" w:after="240"/>
      <w:jc w:val="both"/>
    </w:pPr>
    <w:rPr>
      <w:rFonts w:ascii="Times New Roman" w:eastAsia="Times New Roman" w:hAnsi="Times New Roman" w:cs="Times New Roman"/>
      <w:kern w:val="0"/>
      <w:sz w:val="22"/>
      <w:lang w:eastAsia="en-US"/>
    </w:rPr>
  </w:style>
  <w:style w:type="character" w:customStyle="1" w:styleId="DefaultCharChar">
    <w:name w:val="Default Char Char"/>
    <w:link w:val="Default"/>
    <w:qFormat/>
    <w:rsid w:val="00AF25CD"/>
    <w:rPr>
      <w:rFonts w:ascii="微软雅黑" w:eastAsia="宋体" w:hAnsi="微软雅黑" w:cs="微软雅黑"/>
      <w:color w:val="000000"/>
      <w:kern w:val="0"/>
      <w:sz w:val="24"/>
      <w:szCs w:val="24"/>
    </w:rPr>
  </w:style>
  <w:style w:type="paragraph" w:customStyle="1" w:styleId="Style4">
    <w:name w:val="_Style 4"/>
    <w:basedOn w:val="10"/>
    <w:next w:val="a4"/>
    <w:qFormat/>
    <w:rsid w:val="005E7DAB"/>
    <w:pPr>
      <w:spacing w:line="576" w:lineRule="auto"/>
      <w:outlineLvl w:val="9"/>
    </w:pPr>
    <w:rPr>
      <w:rFonts w:ascii="Calibri" w:hAnsi="Calibri"/>
    </w:rPr>
  </w:style>
</w:styles>
</file>

<file path=word/webSettings.xml><?xml version="1.0" encoding="utf-8"?>
<w:webSettings xmlns:r="http://schemas.openxmlformats.org/officeDocument/2006/relationships" xmlns:w="http://schemas.openxmlformats.org/wordprocessingml/2006/main">
  <w:divs>
    <w:div w:id="45104792">
      <w:bodyDiv w:val="1"/>
      <w:marLeft w:val="0"/>
      <w:marRight w:val="0"/>
      <w:marTop w:val="0"/>
      <w:marBottom w:val="0"/>
      <w:divBdr>
        <w:top w:val="none" w:sz="0" w:space="0" w:color="auto"/>
        <w:left w:val="none" w:sz="0" w:space="0" w:color="auto"/>
        <w:bottom w:val="none" w:sz="0" w:space="0" w:color="auto"/>
        <w:right w:val="none" w:sz="0" w:space="0" w:color="auto"/>
      </w:divBdr>
    </w:div>
    <w:div w:id="145635534">
      <w:bodyDiv w:val="1"/>
      <w:marLeft w:val="0"/>
      <w:marRight w:val="0"/>
      <w:marTop w:val="0"/>
      <w:marBottom w:val="0"/>
      <w:divBdr>
        <w:top w:val="none" w:sz="0" w:space="0" w:color="auto"/>
        <w:left w:val="none" w:sz="0" w:space="0" w:color="auto"/>
        <w:bottom w:val="none" w:sz="0" w:space="0" w:color="auto"/>
        <w:right w:val="none" w:sz="0" w:space="0" w:color="auto"/>
      </w:divBdr>
    </w:div>
    <w:div w:id="691418184">
      <w:bodyDiv w:val="1"/>
      <w:marLeft w:val="0"/>
      <w:marRight w:val="0"/>
      <w:marTop w:val="0"/>
      <w:marBottom w:val="0"/>
      <w:divBdr>
        <w:top w:val="none" w:sz="0" w:space="0" w:color="auto"/>
        <w:left w:val="none" w:sz="0" w:space="0" w:color="auto"/>
        <w:bottom w:val="none" w:sz="0" w:space="0" w:color="auto"/>
        <w:right w:val="none" w:sz="0" w:space="0" w:color="auto"/>
      </w:divBdr>
    </w:div>
    <w:div w:id="1304701225">
      <w:bodyDiv w:val="1"/>
      <w:marLeft w:val="0"/>
      <w:marRight w:val="0"/>
      <w:marTop w:val="0"/>
      <w:marBottom w:val="0"/>
      <w:divBdr>
        <w:top w:val="none" w:sz="0" w:space="0" w:color="auto"/>
        <w:left w:val="none" w:sz="0" w:space="0" w:color="auto"/>
        <w:bottom w:val="none" w:sz="0" w:space="0" w:color="auto"/>
        <w:right w:val="none" w:sz="0" w:space="0" w:color="auto"/>
      </w:divBdr>
      <w:divsChild>
        <w:div w:id="1544946260">
          <w:marLeft w:val="0"/>
          <w:marRight w:val="0"/>
          <w:marTop w:val="0"/>
          <w:marBottom w:val="0"/>
          <w:divBdr>
            <w:top w:val="none" w:sz="0" w:space="0" w:color="auto"/>
            <w:left w:val="none" w:sz="0" w:space="0" w:color="auto"/>
            <w:bottom w:val="none" w:sz="0" w:space="0" w:color="auto"/>
            <w:right w:val="none" w:sz="0" w:space="0" w:color="auto"/>
          </w:divBdr>
        </w:div>
      </w:divsChild>
    </w:div>
    <w:div w:id="1470856758">
      <w:bodyDiv w:val="1"/>
      <w:marLeft w:val="0"/>
      <w:marRight w:val="0"/>
      <w:marTop w:val="0"/>
      <w:marBottom w:val="0"/>
      <w:divBdr>
        <w:top w:val="none" w:sz="0" w:space="0" w:color="auto"/>
        <w:left w:val="none" w:sz="0" w:space="0" w:color="auto"/>
        <w:bottom w:val="none" w:sz="0" w:space="0" w:color="auto"/>
        <w:right w:val="none" w:sz="0" w:space="0" w:color="auto"/>
      </w:divBdr>
      <w:divsChild>
        <w:div w:id="459035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A6C739-1180-44DA-9C71-B7A5175C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2658</TotalTime>
  <Pages>28</Pages>
  <Words>1856</Words>
  <Characters>10584</Characters>
  <Application>Microsoft Office Word</Application>
  <DocSecurity>0</DocSecurity>
  <Lines>88</Lines>
  <Paragraphs>24</Paragraphs>
  <ScaleCrop>false</ScaleCrop>
  <Company>微软中国</Company>
  <LinksUpToDate>false</LinksUpToDate>
  <CharactersWithSpaces>12416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Administrator</cp:lastModifiedBy>
  <cp:revision>1302</cp:revision>
  <cp:lastPrinted>2021-08-10T05:03:00Z</cp:lastPrinted>
  <dcterms:created xsi:type="dcterms:W3CDTF">2018-02-12T08:09:00Z</dcterms:created>
  <dcterms:modified xsi:type="dcterms:W3CDTF">2022-12-06T08:41:00Z</dcterms:modified>
</cp:coreProperties>
</file>